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C3" w:rsidRPr="00FC590C" w:rsidRDefault="006912C3" w:rsidP="006912C3">
      <w:pPr>
        <w:jc w:val="center"/>
        <w:rPr>
          <w:rFonts w:ascii="Arial" w:hAnsi="Arial" w:cs="Arial"/>
          <w:b/>
          <w:sz w:val="18"/>
          <w:szCs w:val="18"/>
        </w:rPr>
      </w:pPr>
      <w:r w:rsidRPr="00FC590C">
        <w:rPr>
          <w:rFonts w:ascii="Arial" w:hAnsi="Arial" w:cs="Arial"/>
          <w:b/>
          <w:sz w:val="18"/>
          <w:szCs w:val="18"/>
        </w:rPr>
        <w:t>Tabla. Indicaciones sobre la nomenclatura de los archivos .CSV derivados de la iniciativa EURO-CORDEX.</w:t>
      </w:r>
    </w:p>
    <w:p w:rsidR="006912C3" w:rsidRDefault="006912C3" w:rsidP="00F03B5E">
      <w:pPr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W w:w="11918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3"/>
        <w:gridCol w:w="921"/>
        <w:gridCol w:w="2584"/>
        <w:gridCol w:w="1282"/>
        <w:gridCol w:w="901"/>
        <w:gridCol w:w="1322"/>
        <w:gridCol w:w="1602"/>
        <w:gridCol w:w="941"/>
        <w:gridCol w:w="1322"/>
      </w:tblGrid>
      <w:tr w:rsidR="00CC535F" w:rsidTr="00356C1D">
        <w:trPr>
          <w:trHeight w:val="536"/>
          <w:jc w:val="center"/>
        </w:trPr>
        <w:tc>
          <w:tcPr>
            <w:tcW w:w="1043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Variable</w:t>
            </w:r>
          </w:p>
        </w:tc>
        <w:tc>
          <w:tcPr>
            <w:tcW w:w="921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Dominio</w:t>
            </w:r>
          </w:p>
        </w:tc>
        <w:tc>
          <w:tcPr>
            <w:tcW w:w="2584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ModeloGlobal</w:t>
            </w:r>
            <w:proofErr w:type="spellEnd"/>
          </w:p>
        </w:tc>
        <w:tc>
          <w:tcPr>
            <w:tcW w:w="1282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Experimento</w:t>
            </w:r>
          </w:p>
        </w:tc>
        <w:tc>
          <w:tcPr>
            <w:tcW w:w="901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Miembro</w:t>
            </w:r>
          </w:p>
        </w:tc>
        <w:tc>
          <w:tcPr>
            <w:tcW w:w="1322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Institucion</w:t>
            </w:r>
            <w:proofErr w:type="spellEnd"/>
          </w:p>
        </w:tc>
        <w:tc>
          <w:tcPr>
            <w:tcW w:w="1602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ModeloRegional</w:t>
            </w:r>
            <w:proofErr w:type="spellEnd"/>
          </w:p>
        </w:tc>
        <w:tc>
          <w:tcPr>
            <w:tcW w:w="941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version</w:t>
            </w:r>
            <w:proofErr w:type="spellEnd"/>
          </w:p>
        </w:tc>
        <w:tc>
          <w:tcPr>
            <w:tcW w:w="1322" w:type="dxa"/>
            <w:tcBorders>
              <w:top w:val="single" w:sz="8" w:space="0" w:color="7F7F7F"/>
              <w:left w:val="single" w:sz="8" w:space="0" w:color="7F7F7F"/>
              <w:bottom w:val="single" w:sz="4" w:space="0" w:color="7F7F7F" w:themeColor="text1" w:themeTint="80"/>
              <w:right w:val="single" w:sz="8" w:space="0" w:color="7F7F7F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535F" w:rsidRDefault="00CC535F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bCs/>
                <w:color w:val="000000" w:themeColor="dark1"/>
                <w:kern w:val="24"/>
              </w:rPr>
              <w:t>Periodo</w:t>
            </w:r>
          </w:p>
        </w:tc>
      </w:tr>
      <w:tr w:rsidR="00356C1D" w:rsidTr="00356C1D">
        <w:trPr>
          <w:trHeight w:val="3121"/>
          <w:jc w:val="center"/>
        </w:trPr>
        <w:tc>
          <w:tcPr>
            <w:tcW w:w="10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356C1D" w:rsidRPr="00F226D2" w:rsidRDefault="00356C1D" w:rsidP="00F226D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</w:rPr>
            </w:pPr>
            <w:r w:rsidRPr="00F226D2">
              <w:rPr>
                <w:rFonts w:asciiTheme="minorHAnsi" w:hAnsiTheme="minorHAnsi" w:cstheme="minorHAnsi"/>
              </w:rPr>
              <w:t>Pr</w:t>
            </w:r>
            <w:r>
              <w:rPr>
                <w:rFonts w:asciiTheme="minorHAnsi" w:hAnsiTheme="minorHAnsi" w:cstheme="minorHAnsi"/>
              </w:rPr>
              <w:t>, tas,</w:t>
            </w:r>
            <w:r w:rsidRPr="00F226D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226D2">
              <w:rPr>
                <w:rFonts w:asciiTheme="minorHAnsi" w:hAnsiTheme="minorHAnsi" w:cstheme="minorHAnsi"/>
              </w:rPr>
              <w:t>tasmax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  <w:r w:rsidRPr="00F226D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226D2">
              <w:rPr>
                <w:rFonts w:asciiTheme="minorHAnsi" w:hAnsiTheme="minorHAnsi" w:cstheme="minorHAnsi"/>
              </w:rPr>
              <w:t>tasmin</w:t>
            </w:r>
            <w:proofErr w:type="spellEnd"/>
          </w:p>
        </w:tc>
        <w:tc>
          <w:tcPr>
            <w:tcW w:w="9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EUR-11</w:t>
            </w:r>
          </w:p>
        </w:tc>
        <w:tc>
          <w:tcPr>
            <w:tcW w:w="25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P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  <w:lang w:val="en-GB"/>
              </w:rPr>
              <w:t>CNRM-CERFACS-CNRM-CM5</w:t>
            </w:r>
          </w:p>
          <w:p w:rsidR="00356C1D" w:rsidRPr="00356C1D" w:rsidRDefault="00356C1D" w:rsidP="00485AD7">
            <w:pPr>
              <w:pStyle w:val="NormalWeb"/>
              <w:spacing w:before="0" w:beforeAutospacing="0" w:after="0" w:afterAutospacing="0" w:line="20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  <w:lang w:val="en-GB"/>
              </w:rPr>
              <w:t>HadGEM2-ES</w:t>
            </w:r>
          </w:p>
          <w:p w:rsidR="00356C1D" w:rsidRPr="00356C1D" w:rsidRDefault="00356C1D" w:rsidP="00485AD7">
            <w:pPr>
              <w:pStyle w:val="NormalWeb"/>
              <w:spacing w:before="0" w:beforeAutospacing="0" w:after="0" w:afterAutospacing="0" w:line="15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  <w:lang w:val="en-GB"/>
              </w:rPr>
              <w:t>ICHEC-EC-EARTH</w:t>
            </w:r>
          </w:p>
          <w:p w:rsidR="00356C1D" w:rsidRPr="00356C1D" w:rsidRDefault="00356C1D" w:rsidP="00485AD7">
            <w:pPr>
              <w:pStyle w:val="NormalWeb"/>
              <w:spacing w:before="0" w:beforeAutospacing="0" w:after="0" w:afterAutospacing="0" w:line="322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  <w:lang w:val="en-GB"/>
              </w:rPr>
              <w:t>IPSL-IPSL-CM5A-MR</w:t>
            </w:r>
          </w:p>
          <w:p w:rsidR="00356C1D" w:rsidRDefault="00356C1D" w:rsidP="00356C1D">
            <w:pPr>
              <w:pStyle w:val="NormalWeb"/>
              <w:spacing w:before="0" w:beforeAutospacing="0" w:after="0" w:afterAutospacing="0" w:line="181" w:lineRule="atLeast"/>
              <w:jc w:val="center"/>
              <w:textAlignment w:val="bottom"/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</w:rPr>
              <w:t>MOHC-HadGEM2-ES</w:t>
            </w:r>
          </w:p>
          <w:p w:rsidR="00356C1D" w:rsidRDefault="00356C1D" w:rsidP="00356C1D">
            <w:pPr>
              <w:pStyle w:val="NormalWeb"/>
              <w:spacing w:before="0" w:beforeAutospacing="0" w:after="0" w:afterAutospacing="0" w:line="18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6912C3">
              <w:rPr>
                <w:rFonts w:ascii="Arial Narrow" w:hAnsi="Arial Narrow" w:cs="Arial"/>
                <w:color w:val="000000" w:themeColor="dark1"/>
                <w:kern w:val="24"/>
                <w:sz w:val="22"/>
                <w:szCs w:val="22"/>
                <w:lang w:val="en-GB"/>
              </w:rPr>
              <w:t>MPI-M-MPI-ESM-LR</w:t>
            </w:r>
          </w:p>
        </w:tc>
        <w:tc>
          <w:tcPr>
            <w:tcW w:w="128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rcp45</w:t>
            </w:r>
          </w:p>
          <w:p w:rsidR="00356C1D" w:rsidRDefault="00356C1D" w:rsidP="00485AD7">
            <w:pPr>
              <w:pStyle w:val="NormalWeb"/>
              <w:spacing w:before="0" w:after="0" w:line="322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rcp85</w:t>
            </w:r>
          </w:p>
        </w:tc>
        <w:tc>
          <w:tcPr>
            <w:tcW w:w="9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r1i1p1</w:t>
            </w:r>
          </w:p>
        </w:tc>
        <w:tc>
          <w:tcPr>
            <w:tcW w:w="132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Theme="minorHAnsi" w:hAnsi="Arial" w:cs="Arial"/>
                <w:color w:val="000000" w:themeColor="dark1"/>
                <w:kern w:val="24"/>
              </w:rPr>
              <w:t>CLMcom</w:t>
            </w:r>
            <w:proofErr w:type="spellEnd"/>
          </w:p>
          <w:p w:rsidR="00356C1D" w:rsidRPr="00356C1D" w:rsidRDefault="00356C1D" w:rsidP="00485AD7">
            <w:pPr>
              <w:pStyle w:val="NormalWeb"/>
              <w:spacing w:before="0" w:beforeAutospacing="0" w:after="0" w:afterAutospacing="0" w:line="20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Theme="minorHAnsi" w:hAnsi="Arial" w:cs="Arial"/>
                <w:color w:val="000000" w:themeColor="dark1"/>
                <w:kern w:val="24"/>
                <w:lang w:val="en-GB"/>
              </w:rPr>
              <w:t>CNRM</w:t>
            </w:r>
          </w:p>
          <w:p w:rsidR="00356C1D" w:rsidRP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Theme="minorHAnsi" w:hAnsi="Arial" w:cs="Arial"/>
                <w:color w:val="000000" w:themeColor="dark1"/>
                <w:kern w:val="24"/>
                <w:lang w:val="en-GB"/>
              </w:rPr>
              <w:t>SMHI</w:t>
            </w:r>
          </w:p>
          <w:p w:rsidR="00356C1D" w:rsidRPr="00356C1D" w:rsidRDefault="00356C1D" w:rsidP="00485AD7">
            <w:pPr>
              <w:pStyle w:val="NormalWeb"/>
              <w:spacing w:before="0" w:beforeAutospacing="0" w:after="0" w:afterAutospacing="0" w:line="322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Theme="minorHAnsi" w:hAnsi="Arial" w:cs="Arial"/>
                <w:color w:val="000000" w:themeColor="dark1"/>
                <w:kern w:val="24"/>
                <w:lang w:val="en-GB"/>
              </w:rPr>
              <w:t>KNMI</w:t>
            </w:r>
          </w:p>
          <w:p w:rsidR="00356C1D" w:rsidRDefault="00356C1D" w:rsidP="00356C1D">
            <w:pPr>
              <w:pStyle w:val="NormalWeb"/>
              <w:spacing w:before="0" w:beforeAutospacing="0" w:after="0" w:afterAutospacing="0" w:line="181" w:lineRule="atLeast"/>
              <w:jc w:val="center"/>
              <w:textAlignment w:val="bottom"/>
              <w:rPr>
                <w:rFonts w:asciiTheme="minorHAnsi" w:hAnsi="Arial" w:cs="Arial"/>
                <w:color w:val="000000" w:themeColor="dark1"/>
                <w:kern w:val="24"/>
                <w:lang w:val="en-GB"/>
              </w:rPr>
            </w:pPr>
            <w:r w:rsidRPr="00356C1D">
              <w:rPr>
                <w:rFonts w:asciiTheme="minorHAnsi" w:hAnsi="Arial" w:cs="Arial"/>
                <w:color w:val="000000" w:themeColor="dark1"/>
                <w:kern w:val="24"/>
                <w:lang w:val="en-GB"/>
              </w:rPr>
              <w:t>DMI</w:t>
            </w:r>
          </w:p>
          <w:p w:rsidR="00356C1D" w:rsidRPr="00356C1D" w:rsidRDefault="00356C1D" w:rsidP="00356C1D">
            <w:pPr>
              <w:pStyle w:val="NormalWeb"/>
              <w:spacing w:before="0" w:beforeAutospacing="0" w:after="0" w:afterAutospacing="0" w:line="18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356C1D">
              <w:rPr>
                <w:rFonts w:asciiTheme="minorHAnsi" w:hAnsi="Arial" w:cs="Arial"/>
                <w:color w:val="000000" w:themeColor="dark1"/>
                <w:kern w:val="24"/>
                <w:lang w:val="en-GB"/>
              </w:rPr>
              <w:t>IPSL</w:t>
            </w:r>
          </w:p>
        </w:tc>
        <w:tc>
          <w:tcPr>
            <w:tcW w:w="160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CCLM4-8-17</w:t>
            </w:r>
          </w:p>
          <w:p w:rsidR="00356C1D" w:rsidRDefault="00356C1D" w:rsidP="00485AD7">
            <w:pPr>
              <w:pStyle w:val="NormalWeb"/>
              <w:spacing w:before="0" w:beforeAutospacing="0" w:after="0" w:afterAutospacing="0" w:line="20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ALADIN53</w:t>
            </w:r>
          </w:p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RCA4</w:t>
            </w:r>
          </w:p>
          <w:p w:rsidR="00356C1D" w:rsidRDefault="00356C1D" w:rsidP="00485AD7">
            <w:pPr>
              <w:pStyle w:val="NormalWeb"/>
              <w:spacing w:before="0" w:beforeAutospacing="0" w:after="0" w:afterAutospacing="0" w:line="322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RACMO22E</w:t>
            </w:r>
          </w:p>
          <w:p w:rsidR="00356C1D" w:rsidRDefault="00356C1D" w:rsidP="00356C1D">
            <w:pPr>
              <w:pStyle w:val="NormalWeb"/>
              <w:spacing w:before="0" w:beforeAutospacing="0" w:after="0" w:afterAutospacing="0" w:line="181" w:lineRule="atLeast"/>
              <w:jc w:val="center"/>
              <w:textAlignment w:val="bottom"/>
              <w:rPr>
                <w:rFonts w:asciiTheme="minorHAnsi" w:hAnsi="Arial" w:cs="Arial"/>
                <w:color w:val="000000" w:themeColor="dark1"/>
                <w:kern w:val="24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HIRHAM5</w:t>
            </w:r>
          </w:p>
          <w:p w:rsidR="00356C1D" w:rsidRDefault="00356C1D" w:rsidP="00356C1D">
            <w:pPr>
              <w:pStyle w:val="NormalWeb"/>
              <w:spacing w:before="0" w:beforeAutospacing="0" w:after="0" w:afterAutospacing="0" w:line="18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WRF331F</w:t>
            </w:r>
          </w:p>
        </w:tc>
        <w:tc>
          <w:tcPr>
            <w:tcW w:w="9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v1</w:t>
            </w:r>
          </w:p>
        </w:tc>
        <w:tc>
          <w:tcPr>
            <w:tcW w:w="132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3F9F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56C1D" w:rsidRDefault="00356C1D" w:rsidP="00485AD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hAnsi="Arial" w:cs="Arial"/>
                <w:color w:val="000000" w:themeColor="dark1"/>
                <w:kern w:val="24"/>
              </w:rPr>
              <w:t>1971-2100</w:t>
            </w:r>
          </w:p>
        </w:tc>
      </w:tr>
    </w:tbl>
    <w:p w:rsidR="006912C3" w:rsidRDefault="006912C3" w:rsidP="00F03B5E">
      <w:pPr>
        <w:jc w:val="both"/>
        <w:rPr>
          <w:rFonts w:ascii="Century Gothic" w:hAnsi="Century Gothic" w:cstheme="minorHAnsi"/>
          <w:sz w:val="20"/>
          <w:szCs w:val="20"/>
        </w:rPr>
      </w:pPr>
    </w:p>
    <w:p w:rsidR="00F03B5E" w:rsidRPr="006912C3" w:rsidRDefault="00F03B5E" w:rsidP="00F03B5E">
      <w:pPr>
        <w:jc w:val="both"/>
        <w:rPr>
          <w:rFonts w:ascii="Century Gothic" w:hAnsi="Century Gothic" w:cstheme="minorHAnsi"/>
          <w:sz w:val="20"/>
          <w:szCs w:val="20"/>
        </w:rPr>
      </w:pPr>
      <w:r w:rsidRPr="006912C3">
        <w:rPr>
          <w:rFonts w:ascii="Century Gothic" w:hAnsi="Century Gothic" w:cstheme="minorHAnsi"/>
          <w:sz w:val="20"/>
          <w:szCs w:val="20"/>
        </w:rPr>
        <w:t xml:space="preserve">Los datos de EURO-CORDEX, tanto los datos brutos como los indicadores, se </w:t>
      </w:r>
      <w:r w:rsidR="00CC6643">
        <w:rPr>
          <w:rFonts w:ascii="Century Gothic" w:hAnsi="Century Gothic" w:cstheme="minorHAnsi"/>
          <w:sz w:val="20"/>
          <w:szCs w:val="20"/>
        </w:rPr>
        <w:t>han dispuesto en</w:t>
      </w:r>
      <w:r w:rsidR="006912C3" w:rsidRPr="006912C3">
        <w:rPr>
          <w:rFonts w:ascii="Century Gothic" w:hAnsi="Century Gothic" w:cstheme="minorHAnsi"/>
          <w:sz w:val="20"/>
          <w:szCs w:val="20"/>
        </w:rPr>
        <w:t xml:space="preserve"> archivos con formato .CSV. Para establecer el nombre de estos ficheros .CSV </w:t>
      </w:r>
      <w:r w:rsidR="006912C3" w:rsidRPr="006912C3">
        <w:rPr>
          <w:rFonts w:ascii="Century Gothic" w:hAnsi="Century Gothic" w:cstheme="minorHAnsi"/>
          <w:bCs/>
          <w:sz w:val="20"/>
          <w:szCs w:val="20"/>
        </w:rPr>
        <w:t>se ha seguido nomenclatura heredada de estándares y convenciones actuales, que se puede resumir de la siguiente manera</w:t>
      </w:r>
      <w:r w:rsidRPr="006912C3">
        <w:rPr>
          <w:rFonts w:ascii="Century Gothic" w:hAnsi="Century Gothic" w:cstheme="minorHAnsi"/>
          <w:sz w:val="20"/>
          <w:szCs w:val="20"/>
        </w:rPr>
        <w:t>:</w:t>
      </w:r>
      <w:bookmarkStart w:id="0" w:name="_GoBack"/>
      <w:bookmarkEnd w:id="0"/>
    </w:p>
    <w:p w:rsidR="00F03B5E" w:rsidRDefault="00F03B5E" w:rsidP="00F03B5E">
      <w:pPr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F03B5E" w:rsidRPr="00F03B5E" w:rsidRDefault="00F03B5E" w:rsidP="00F03B5E">
      <w:pPr>
        <w:jc w:val="both"/>
        <w:rPr>
          <w:rFonts w:ascii="Century Gothic" w:hAnsi="Century Gothic" w:cstheme="minorHAnsi"/>
          <w:b/>
          <w:sz w:val="20"/>
          <w:szCs w:val="20"/>
        </w:rPr>
      </w:pPr>
      <w:r w:rsidRPr="00F03B5E">
        <w:rPr>
          <w:rFonts w:ascii="Century Gothic" w:hAnsi="Century Gothic" w:cstheme="minorHAnsi"/>
          <w:b/>
          <w:bCs/>
          <w:sz w:val="20"/>
          <w:szCs w:val="20"/>
        </w:rPr>
        <w:t>Variable_Dominio_ModeloGlobal_Experimento_Miembro_Institución_ModeloRegional_version_Periodo.CSV</w:t>
      </w:r>
      <w:r w:rsidR="006912C3">
        <w:rPr>
          <w:rStyle w:val="Refdenotaalpie"/>
          <w:rFonts w:ascii="Century Gothic" w:hAnsi="Century Gothic" w:cstheme="minorHAnsi"/>
          <w:b/>
          <w:bCs/>
          <w:sz w:val="20"/>
          <w:szCs w:val="20"/>
        </w:rPr>
        <w:footnoteReference w:id="1"/>
      </w:r>
    </w:p>
    <w:p w:rsidR="006912C3" w:rsidRDefault="006912C3" w:rsidP="00F03B5E">
      <w:pPr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CA1DD3" w:rsidRDefault="00CA1DD3" w:rsidP="00F03B5E">
      <w:pPr>
        <w:jc w:val="both"/>
        <w:rPr>
          <w:rFonts w:ascii="Century Gothic" w:hAnsi="Century Gothic" w:cstheme="minorHAnsi"/>
          <w:sz w:val="20"/>
          <w:szCs w:val="20"/>
        </w:rPr>
      </w:pPr>
    </w:p>
    <w:p w:rsidR="006912C3" w:rsidRPr="006912C3" w:rsidRDefault="006912C3" w:rsidP="00F03B5E">
      <w:pPr>
        <w:jc w:val="both"/>
        <w:rPr>
          <w:rFonts w:ascii="Century Gothic" w:hAnsi="Century Gothic" w:cstheme="minorHAnsi"/>
          <w:sz w:val="20"/>
          <w:szCs w:val="20"/>
        </w:rPr>
      </w:pPr>
      <w:r w:rsidRPr="006912C3">
        <w:rPr>
          <w:rFonts w:ascii="Century Gothic" w:hAnsi="Century Gothic" w:cstheme="minorHAnsi"/>
          <w:sz w:val="20"/>
          <w:szCs w:val="20"/>
        </w:rPr>
        <w:t>Por ejemplo:</w:t>
      </w:r>
    </w:p>
    <w:p w:rsidR="006912C3" w:rsidRPr="00992FA4" w:rsidRDefault="006912C3" w:rsidP="006912C3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proofErr w:type="gramStart"/>
      <w:r w:rsidRPr="00992FA4">
        <w:rPr>
          <w:rFonts w:ascii="Century Gothic" w:hAnsi="Century Gothic" w:cstheme="minorHAnsi"/>
          <w:bCs/>
          <w:sz w:val="20"/>
          <w:szCs w:val="20"/>
          <w:lang w:val="en-US"/>
        </w:rPr>
        <w:t>pr_EUR-11_ICHEC-EC-EARTH_rcp26_r12i1p1_SMHI_RCA4_v1_1971-2100.csv</w:t>
      </w:r>
      <w:proofErr w:type="gramEnd"/>
    </w:p>
    <w:p w:rsidR="006912C3" w:rsidRPr="00992FA4" w:rsidRDefault="006912C3" w:rsidP="006912C3">
      <w:pPr>
        <w:jc w:val="both"/>
        <w:rPr>
          <w:rFonts w:ascii="Century Gothic" w:hAnsi="Century Gothic" w:cstheme="minorHAnsi"/>
          <w:bCs/>
          <w:sz w:val="20"/>
          <w:szCs w:val="20"/>
          <w:lang w:val="en-US"/>
        </w:rPr>
      </w:pPr>
      <w:proofErr w:type="gramStart"/>
      <w:r w:rsidRPr="00992FA4">
        <w:rPr>
          <w:rFonts w:ascii="Century Gothic" w:hAnsi="Century Gothic" w:cstheme="minorHAnsi"/>
          <w:bCs/>
          <w:sz w:val="20"/>
          <w:szCs w:val="20"/>
          <w:lang w:val="en-US"/>
        </w:rPr>
        <w:t>tg_EUR-11_CNRM-CERFACS-CNRM-CM5_rcp45_r1i1p1_CLMcom_CCLM4-8-17_v1_mon_1971-2100.csv</w:t>
      </w:r>
      <w:proofErr w:type="gramEnd"/>
    </w:p>
    <w:p w:rsidR="006912C3" w:rsidRDefault="006912C3" w:rsidP="00F03B5E">
      <w:pPr>
        <w:jc w:val="both"/>
        <w:rPr>
          <w:rFonts w:ascii="Century Gothic" w:hAnsi="Century Gothic" w:cstheme="minorHAnsi"/>
          <w:b/>
          <w:sz w:val="20"/>
          <w:szCs w:val="20"/>
          <w:lang w:val="en-GB"/>
        </w:rPr>
      </w:pPr>
    </w:p>
    <w:p w:rsidR="00532E6E" w:rsidRPr="00CA1DD3" w:rsidRDefault="00532E6E" w:rsidP="00F226D2">
      <w:pPr>
        <w:jc w:val="both"/>
        <w:rPr>
          <w:rFonts w:ascii="Century Gothic" w:hAnsi="Century Gothic" w:cstheme="minorHAnsi"/>
          <w:b/>
          <w:sz w:val="20"/>
          <w:szCs w:val="20"/>
          <w:lang w:val="en-GB"/>
        </w:rPr>
      </w:pPr>
    </w:p>
    <w:p w:rsidR="00F226D2" w:rsidRDefault="00F226D2" w:rsidP="00F226D2">
      <w:pPr>
        <w:jc w:val="both"/>
        <w:rPr>
          <w:rFonts w:ascii="Century Gothic" w:hAnsi="Century Gothic" w:cstheme="minorHAnsi"/>
          <w:b/>
          <w:sz w:val="20"/>
          <w:szCs w:val="20"/>
        </w:rPr>
      </w:pPr>
      <w:r w:rsidRPr="00F226D2">
        <w:rPr>
          <w:rFonts w:ascii="Century Gothic" w:hAnsi="Century Gothic" w:cstheme="minorHAnsi"/>
          <w:b/>
          <w:sz w:val="20"/>
          <w:szCs w:val="20"/>
        </w:rPr>
        <w:t>Las variables básicas</w:t>
      </w:r>
      <w:r w:rsidR="00FC0F74">
        <w:rPr>
          <w:rFonts w:ascii="Century Gothic" w:hAnsi="Century Gothic" w:cstheme="minorHAnsi"/>
          <w:b/>
          <w:sz w:val="20"/>
          <w:szCs w:val="20"/>
        </w:rPr>
        <w:t>, con series diarias,</w:t>
      </w:r>
      <w:r w:rsidRPr="00F226D2">
        <w:rPr>
          <w:rFonts w:ascii="Century Gothic" w:hAnsi="Century Gothic" w:cstheme="minorHAnsi"/>
          <w:b/>
          <w:sz w:val="20"/>
          <w:szCs w:val="20"/>
        </w:rPr>
        <w:t xml:space="preserve"> son </w:t>
      </w:r>
      <w:r w:rsidR="00CA1DD3">
        <w:rPr>
          <w:rFonts w:ascii="Century Gothic" w:hAnsi="Century Gothic" w:cstheme="minorHAnsi"/>
          <w:b/>
          <w:sz w:val="20"/>
          <w:szCs w:val="20"/>
        </w:rPr>
        <w:t>cuatro</w:t>
      </w:r>
      <w:r w:rsidRPr="00F226D2">
        <w:rPr>
          <w:rFonts w:ascii="Century Gothic" w:hAnsi="Century Gothic" w:cstheme="minorHAnsi"/>
          <w:b/>
          <w:sz w:val="20"/>
          <w:szCs w:val="20"/>
        </w:rPr>
        <w:t>:</w:t>
      </w:r>
    </w:p>
    <w:p w:rsidR="00CA1DD3" w:rsidRPr="00F226D2" w:rsidRDefault="00CA1DD3" w:rsidP="00F226D2">
      <w:pPr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F226D2" w:rsidRPr="00F226D2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  <w:proofErr w:type="spellStart"/>
      <w:proofErr w:type="gramStart"/>
      <w:r>
        <w:rPr>
          <w:rFonts w:ascii="Century Gothic" w:hAnsi="Century Gothic" w:cstheme="minorHAnsi"/>
          <w:sz w:val="20"/>
          <w:szCs w:val="20"/>
        </w:rPr>
        <w:t>p</w:t>
      </w:r>
      <w:r w:rsidR="00F226D2" w:rsidRPr="00F226D2">
        <w:rPr>
          <w:rFonts w:ascii="Century Gothic" w:hAnsi="Century Gothic" w:cstheme="minorHAnsi"/>
          <w:sz w:val="20"/>
          <w:szCs w:val="20"/>
        </w:rPr>
        <w:t>r</w:t>
      </w:r>
      <w:proofErr w:type="spellEnd"/>
      <w:proofErr w:type="gramEnd"/>
      <w:r w:rsidR="00F226D2" w:rsidRPr="00F226D2">
        <w:rPr>
          <w:rFonts w:ascii="Century Gothic" w:hAnsi="Century Gothic" w:cstheme="minorHAnsi"/>
          <w:sz w:val="20"/>
          <w:szCs w:val="20"/>
        </w:rPr>
        <w:t xml:space="preserve"> = precipitación diaria acumulada</w:t>
      </w:r>
      <w:r w:rsidR="00F226D2">
        <w:rPr>
          <w:rFonts w:ascii="Century Gothic" w:hAnsi="Century Gothic" w:cstheme="minorHAnsi"/>
          <w:sz w:val="20"/>
          <w:szCs w:val="20"/>
        </w:rPr>
        <w:t xml:space="preserve"> (mm)</w:t>
      </w:r>
    </w:p>
    <w:p w:rsidR="00F226D2" w:rsidRPr="00F226D2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  <w:proofErr w:type="gramStart"/>
      <w:r>
        <w:rPr>
          <w:rFonts w:ascii="Century Gothic" w:hAnsi="Century Gothic" w:cstheme="minorHAnsi"/>
          <w:sz w:val="20"/>
          <w:szCs w:val="20"/>
        </w:rPr>
        <w:t>t</w:t>
      </w:r>
      <w:r w:rsidR="00F226D2" w:rsidRPr="00F226D2">
        <w:rPr>
          <w:rFonts w:ascii="Century Gothic" w:hAnsi="Century Gothic" w:cstheme="minorHAnsi"/>
          <w:sz w:val="20"/>
          <w:szCs w:val="20"/>
        </w:rPr>
        <w:t>as</w:t>
      </w:r>
      <w:proofErr w:type="gramEnd"/>
      <w:r w:rsidR="00F226D2" w:rsidRPr="00F226D2">
        <w:rPr>
          <w:rFonts w:ascii="Century Gothic" w:hAnsi="Century Gothic" w:cstheme="minorHAnsi"/>
          <w:sz w:val="20"/>
          <w:szCs w:val="20"/>
        </w:rPr>
        <w:t xml:space="preserve"> = temperatura media diaria</w:t>
      </w:r>
      <w:r w:rsidR="00F226D2">
        <w:rPr>
          <w:rFonts w:ascii="Century Gothic" w:hAnsi="Century Gothic" w:cstheme="minorHAnsi"/>
          <w:sz w:val="20"/>
          <w:szCs w:val="20"/>
        </w:rPr>
        <w:t xml:space="preserve"> (</w:t>
      </w:r>
      <w:proofErr w:type="spellStart"/>
      <w:r w:rsidR="00F226D2">
        <w:rPr>
          <w:rFonts w:ascii="Century Gothic" w:hAnsi="Century Gothic" w:cstheme="minorHAnsi"/>
          <w:sz w:val="20"/>
          <w:szCs w:val="20"/>
        </w:rPr>
        <w:t>ºC</w:t>
      </w:r>
      <w:proofErr w:type="spellEnd"/>
      <w:r w:rsidR="00F226D2">
        <w:rPr>
          <w:rFonts w:ascii="Century Gothic" w:hAnsi="Century Gothic" w:cstheme="minorHAnsi"/>
          <w:sz w:val="20"/>
          <w:szCs w:val="20"/>
        </w:rPr>
        <w:t>)</w:t>
      </w:r>
    </w:p>
    <w:p w:rsidR="00F226D2" w:rsidRPr="00F226D2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  <w:proofErr w:type="spellStart"/>
      <w:proofErr w:type="gramStart"/>
      <w:r>
        <w:rPr>
          <w:rFonts w:ascii="Century Gothic" w:hAnsi="Century Gothic" w:cstheme="minorHAnsi"/>
          <w:sz w:val="20"/>
          <w:szCs w:val="20"/>
        </w:rPr>
        <w:t>t</w:t>
      </w:r>
      <w:r w:rsidR="00F226D2" w:rsidRPr="00F226D2">
        <w:rPr>
          <w:rFonts w:ascii="Century Gothic" w:hAnsi="Century Gothic" w:cstheme="minorHAnsi"/>
          <w:sz w:val="20"/>
          <w:szCs w:val="20"/>
        </w:rPr>
        <w:t>asmax</w:t>
      </w:r>
      <w:proofErr w:type="spellEnd"/>
      <w:proofErr w:type="gramEnd"/>
      <w:r w:rsidR="00F226D2" w:rsidRPr="00F226D2">
        <w:rPr>
          <w:rFonts w:ascii="Century Gothic" w:hAnsi="Century Gothic" w:cstheme="minorHAnsi"/>
          <w:sz w:val="20"/>
          <w:szCs w:val="20"/>
        </w:rPr>
        <w:t xml:space="preserve"> = temperatura máxima diaria</w:t>
      </w:r>
      <w:r w:rsidR="00F226D2">
        <w:rPr>
          <w:rFonts w:ascii="Century Gothic" w:hAnsi="Century Gothic" w:cstheme="minorHAnsi"/>
          <w:sz w:val="20"/>
          <w:szCs w:val="20"/>
        </w:rPr>
        <w:t xml:space="preserve"> (</w:t>
      </w:r>
      <w:proofErr w:type="spellStart"/>
      <w:r w:rsidR="00F226D2">
        <w:rPr>
          <w:rFonts w:ascii="Century Gothic" w:hAnsi="Century Gothic" w:cstheme="minorHAnsi"/>
          <w:sz w:val="20"/>
          <w:szCs w:val="20"/>
        </w:rPr>
        <w:t>ºC</w:t>
      </w:r>
      <w:proofErr w:type="spellEnd"/>
      <w:r w:rsidR="00F226D2">
        <w:rPr>
          <w:rFonts w:ascii="Century Gothic" w:hAnsi="Century Gothic" w:cstheme="minorHAnsi"/>
          <w:sz w:val="20"/>
          <w:szCs w:val="20"/>
        </w:rPr>
        <w:t>)</w:t>
      </w:r>
    </w:p>
    <w:p w:rsidR="00F226D2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  <w:proofErr w:type="spellStart"/>
      <w:proofErr w:type="gramStart"/>
      <w:r>
        <w:rPr>
          <w:rFonts w:ascii="Century Gothic" w:hAnsi="Century Gothic" w:cstheme="minorHAnsi"/>
          <w:sz w:val="20"/>
          <w:szCs w:val="20"/>
        </w:rPr>
        <w:t>t</w:t>
      </w:r>
      <w:r w:rsidR="00F226D2" w:rsidRPr="00F226D2">
        <w:rPr>
          <w:rFonts w:ascii="Century Gothic" w:hAnsi="Century Gothic" w:cstheme="minorHAnsi"/>
          <w:sz w:val="20"/>
          <w:szCs w:val="20"/>
        </w:rPr>
        <w:t>asmin</w:t>
      </w:r>
      <w:proofErr w:type="spellEnd"/>
      <w:proofErr w:type="gramEnd"/>
      <w:r w:rsidR="00F226D2" w:rsidRPr="00F226D2">
        <w:rPr>
          <w:rFonts w:ascii="Century Gothic" w:hAnsi="Century Gothic" w:cstheme="minorHAnsi"/>
          <w:sz w:val="20"/>
          <w:szCs w:val="20"/>
        </w:rPr>
        <w:t xml:space="preserve"> = temperatura mínima diaria</w:t>
      </w:r>
      <w:r w:rsidR="00F226D2">
        <w:rPr>
          <w:rFonts w:ascii="Century Gothic" w:hAnsi="Century Gothic" w:cstheme="minorHAnsi"/>
          <w:sz w:val="20"/>
          <w:szCs w:val="20"/>
        </w:rPr>
        <w:t xml:space="preserve"> (</w:t>
      </w:r>
      <w:proofErr w:type="spellStart"/>
      <w:r w:rsidR="00F226D2">
        <w:rPr>
          <w:rFonts w:ascii="Century Gothic" w:hAnsi="Century Gothic" w:cstheme="minorHAnsi"/>
          <w:sz w:val="20"/>
          <w:szCs w:val="20"/>
        </w:rPr>
        <w:t>ºC</w:t>
      </w:r>
      <w:proofErr w:type="spellEnd"/>
      <w:r w:rsidR="00F226D2">
        <w:rPr>
          <w:rFonts w:ascii="Century Gothic" w:hAnsi="Century Gothic" w:cstheme="minorHAnsi"/>
          <w:sz w:val="20"/>
          <w:szCs w:val="20"/>
        </w:rPr>
        <w:t>)</w:t>
      </w:r>
    </w:p>
    <w:p w:rsidR="00FC0F74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</w:p>
    <w:p w:rsidR="00FC0F74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</w:p>
    <w:p w:rsidR="00FC0F74" w:rsidRDefault="00FC0F74" w:rsidP="00FC0F7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En cada archivo en formato CSV se encuentran:</w:t>
      </w:r>
    </w:p>
    <w:p w:rsidR="00FC0F74" w:rsidRDefault="00FC0F74" w:rsidP="00FC0F74">
      <w:pPr>
        <w:jc w:val="both"/>
        <w:rPr>
          <w:rFonts w:asciiTheme="minorHAnsi" w:hAnsiTheme="minorHAnsi" w:cstheme="minorHAnsi"/>
          <w:b/>
        </w:rPr>
      </w:pPr>
    </w:p>
    <w:p w:rsidR="00FC0F74" w:rsidRPr="008E1272" w:rsidRDefault="00FC0F74" w:rsidP="00FC0F74">
      <w:pPr>
        <w:pStyle w:val="Prrafodelista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8E1272">
        <w:rPr>
          <w:rFonts w:asciiTheme="minorHAnsi" w:hAnsiTheme="minorHAnsi" w:cstheme="minorHAnsi"/>
        </w:rPr>
        <w:t>En la primera fila, la identificación de la localización</w:t>
      </w:r>
      <w:r>
        <w:rPr>
          <w:rFonts w:asciiTheme="minorHAnsi" w:hAnsiTheme="minorHAnsi" w:cstheme="minorHAnsi"/>
        </w:rPr>
        <w:t>. E</w:t>
      </w:r>
      <w:r w:rsidRPr="008E1272">
        <w:rPr>
          <w:rFonts w:asciiTheme="minorHAnsi" w:hAnsiTheme="minorHAnsi" w:cstheme="minorHAnsi"/>
        </w:rPr>
        <w:t xml:space="preserve">sta </w:t>
      </w:r>
      <w:r>
        <w:rPr>
          <w:rFonts w:asciiTheme="minorHAnsi" w:hAnsiTheme="minorHAnsi" w:cstheme="minorHAnsi"/>
        </w:rPr>
        <w:t xml:space="preserve">identificación </w:t>
      </w:r>
      <w:r w:rsidRPr="008E1272">
        <w:rPr>
          <w:rFonts w:asciiTheme="minorHAnsi" w:hAnsiTheme="minorHAnsi" w:cstheme="minorHAnsi"/>
        </w:rPr>
        <w:t>se define en coordenadas en los archivos denominados “</w:t>
      </w:r>
      <w:proofErr w:type="spellStart"/>
      <w:r w:rsidRPr="008E1272">
        <w:rPr>
          <w:rFonts w:asciiTheme="minorHAnsi" w:hAnsiTheme="minorHAnsi" w:cstheme="minorHAnsi"/>
        </w:rPr>
        <w:t>grid_</w:t>
      </w:r>
      <w:r>
        <w:rPr>
          <w:rFonts w:asciiTheme="minorHAnsi" w:hAnsiTheme="minorHAnsi" w:cstheme="minorHAnsi"/>
        </w:rPr>
        <w:t>EUROCORDEX</w:t>
      </w:r>
      <w:proofErr w:type="spellEnd"/>
      <w:r w:rsidRPr="008E1272">
        <w:rPr>
          <w:rFonts w:asciiTheme="minorHAnsi" w:hAnsiTheme="minorHAnsi" w:cstheme="minorHAnsi"/>
        </w:rPr>
        <w:t>” ya sea en coordenadas geográficas en el sistema de referencia WGS84 o en coordenadas proyectad</w:t>
      </w:r>
      <w:r>
        <w:rPr>
          <w:rFonts w:asciiTheme="minorHAnsi" w:hAnsiTheme="minorHAnsi" w:cstheme="minorHAnsi"/>
        </w:rPr>
        <w:t>as en el sistema ETRS89-UTM 30M</w:t>
      </w:r>
      <w:r w:rsidRPr="008E1272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Los datos originales fueron obtenidos en el sistema WGS84; su proyección a ETRS89 se realizó mediante el programa </w:t>
      </w:r>
      <w:proofErr w:type="spellStart"/>
      <w:r>
        <w:rPr>
          <w:rFonts w:asciiTheme="minorHAnsi" w:hAnsiTheme="minorHAnsi" w:cstheme="minorHAnsi"/>
        </w:rPr>
        <w:t>ArcMap</w:t>
      </w:r>
      <w:proofErr w:type="spellEnd"/>
      <w:r>
        <w:rPr>
          <w:rFonts w:asciiTheme="minorHAnsi" w:hAnsiTheme="minorHAnsi" w:cstheme="minorHAnsi"/>
        </w:rPr>
        <w:t xml:space="preserve"> 10.0.</w:t>
      </w:r>
    </w:p>
    <w:p w:rsidR="00FC0F74" w:rsidRPr="008E1272" w:rsidRDefault="00FC0F74" w:rsidP="00FC0F74">
      <w:pPr>
        <w:pStyle w:val="Prrafodelista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8E1272">
        <w:rPr>
          <w:rFonts w:asciiTheme="minorHAnsi" w:hAnsiTheme="minorHAnsi" w:cstheme="minorHAnsi"/>
        </w:rPr>
        <w:t>En la primera columna, la fecha: año (con 4 caracteres), mes (con 2 caracteres) y día (con 2 caracteres).</w:t>
      </w:r>
    </w:p>
    <w:p w:rsidR="00FC0F74" w:rsidRPr="00F226D2" w:rsidRDefault="00FC0F74" w:rsidP="00F226D2">
      <w:pPr>
        <w:jc w:val="both"/>
        <w:rPr>
          <w:rFonts w:ascii="Century Gothic" w:hAnsi="Century Gothic" w:cstheme="minorHAnsi"/>
          <w:sz w:val="20"/>
          <w:szCs w:val="20"/>
        </w:rPr>
      </w:pPr>
    </w:p>
    <w:p w:rsidR="00F226D2" w:rsidRPr="00F226D2" w:rsidRDefault="00F226D2" w:rsidP="00F03B5E">
      <w:pPr>
        <w:jc w:val="both"/>
        <w:rPr>
          <w:rFonts w:ascii="Century Gothic" w:hAnsi="Century Gothic" w:cstheme="minorHAnsi"/>
          <w:b/>
          <w:sz w:val="20"/>
          <w:szCs w:val="20"/>
        </w:rPr>
      </w:pPr>
    </w:p>
    <w:sectPr w:rsidR="00F226D2" w:rsidRPr="00F226D2" w:rsidSect="00C13228">
      <w:pgSz w:w="16838" w:h="11906" w:orient="landscape"/>
      <w:pgMar w:top="1701" w:right="1417" w:bottom="1701" w:left="1417" w:header="708" w:footer="1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A5" w:rsidRDefault="000B59A5" w:rsidP="00C85DE1">
      <w:r>
        <w:separator/>
      </w:r>
    </w:p>
  </w:endnote>
  <w:endnote w:type="continuationSeparator" w:id="0">
    <w:p w:rsidR="000B59A5" w:rsidRDefault="000B59A5" w:rsidP="00C8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roid Sans Fallback">
    <w:charset w:val="01"/>
    <w:family w:val="modern"/>
    <w:pitch w:val="default"/>
  </w:font>
  <w:font w:name="FreeSans">
    <w:altName w:val="Arial"/>
    <w:charset w:val="01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A5" w:rsidRDefault="000B59A5" w:rsidP="00C85DE1">
      <w:r>
        <w:separator/>
      </w:r>
    </w:p>
  </w:footnote>
  <w:footnote w:type="continuationSeparator" w:id="0">
    <w:p w:rsidR="000B59A5" w:rsidRDefault="000B59A5" w:rsidP="00C85DE1">
      <w:r>
        <w:continuationSeparator/>
      </w:r>
    </w:p>
  </w:footnote>
  <w:footnote w:id="1">
    <w:p w:rsidR="00485AD7" w:rsidRPr="006912C3" w:rsidRDefault="00485AD7" w:rsidP="006912C3">
      <w:pPr>
        <w:jc w:val="both"/>
        <w:rPr>
          <w:rFonts w:ascii="Century Gothic" w:hAnsi="Century Gothic" w:cstheme="minorHAns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6912C3">
        <w:rPr>
          <w:rFonts w:ascii="Century Gothic" w:hAnsi="Century Gothic" w:cstheme="minorHAnsi"/>
          <w:sz w:val="18"/>
          <w:szCs w:val="18"/>
          <w:lang w:val="es-ES_tradnl"/>
        </w:rPr>
        <w:t>NOTA</w:t>
      </w:r>
      <w:r>
        <w:rPr>
          <w:rFonts w:ascii="Century Gothic" w:hAnsi="Century Gothic" w:cstheme="minorHAnsi"/>
          <w:sz w:val="18"/>
          <w:szCs w:val="18"/>
          <w:lang w:val="es-ES_tradnl"/>
        </w:rPr>
        <w:t xml:space="preserve"> sobre la nomenclatura</w:t>
      </w:r>
      <w:r w:rsidRPr="006912C3">
        <w:rPr>
          <w:rFonts w:ascii="Century Gothic" w:hAnsi="Century Gothic" w:cstheme="minorHAnsi"/>
          <w:sz w:val="18"/>
          <w:szCs w:val="18"/>
          <w:lang w:val="es-ES_tradnl"/>
        </w:rPr>
        <w:t>:</w:t>
      </w:r>
    </w:p>
    <w:p w:rsidR="00485AD7" w:rsidRPr="006912C3" w:rsidRDefault="00485AD7" w:rsidP="006912C3">
      <w:pPr>
        <w:jc w:val="both"/>
        <w:rPr>
          <w:rFonts w:ascii="Century Gothic" w:hAnsi="Century Gothic" w:cstheme="minorHAnsi"/>
          <w:sz w:val="18"/>
          <w:szCs w:val="18"/>
        </w:rPr>
      </w:pPr>
      <w:r w:rsidRPr="006912C3">
        <w:rPr>
          <w:rFonts w:ascii="Century Gothic" w:hAnsi="Century Gothic" w:cstheme="minorHAnsi"/>
          <w:sz w:val="18"/>
          <w:szCs w:val="18"/>
        </w:rPr>
        <w:t>'_' (</w:t>
      </w:r>
      <w:proofErr w:type="spellStart"/>
      <w:r w:rsidRPr="006912C3">
        <w:rPr>
          <w:rFonts w:ascii="Century Gothic" w:hAnsi="Century Gothic" w:cstheme="minorHAnsi"/>
          <w:sz w:val="18"/>
          <w:szCs w:val="18"/>
        </w:rPr>
        <w:t>guión</w:t>
      </w:r>
      <w:proofErr w:type="spellEnd"/>
      <w:r w:rsidRPr="006912C3">
        <w:rPr>
          <w:rFonts w:ascii="Century Gothic" w:hAnsi="Century Gothic" w:cstheme="minorHAnsi"/>
          <w:sz w:val="18"/>
          <w:szCs w:val="18"/>
        </w:rPr>
        <w:t xml:space="preserve"> bajo)</w:t>
      </w:r>
      <w:r>
        <w:rPr>
          <w:rFonts w:ascii="Century Gothic" w:hAnsi="Century Gothic" w:cstheme="minorHAnsi"/>
          <w:sz w:val="18"/>
          <w:szCs w:val="18"/>
        </w:rPr>
        <w:t xml:space="preserve">: </w:t>
      </w:r>
      <w:r w:rsidRPr="006912C3">
        <w:rPr>
          <w:rFonts w:ascii="Century Gothic" w:hAnsi="Century Gothic" w:cstheme="minorHAnsi"/>
          <w:sz w:val="18"/>
          <w:szCs w:val="18"/>
        </w:rPr>
        <w:t>divide elementos</w:t>
      </w:r>
    </w:p>
    <w:p w:rsidR="00485AD7" w:rsidRPr="006912C3" w:rsidRDefault="00485AD7" w:rsidP="006912C3">
      <w:pPr>
        <w:jc w:val="both"/>
        <w:rPr>
          <w:rFonts w:ascii="Century Gothic" w:hAnsi="Century Gothic" w:cstheme="minorHAnsi"/>
          <w:sz w:val="18"/>
          <w:szCs w:val="18"/>
        </w:rPr>
      </w:pPr>
      <w:r w:rsidRPr="006912C3">
        <w:rPr>
          <w:rFonts w:ascii="Century Gothic" w:hAnsi="Century Gothic" w:cstheme="minorHAnsi"/>
          <w:sz w:val="18"/>
          <w:szCs w:val="18"/>
        </w:rPr>
        <w:t>'-‘ (</w:t>
      </w:r>
      <w:proofErr w:type="spellStart"/>
      <w:r w:rsidRPr="006912C3">
        <w:rPr>
          <w:rFonts w:ascii="Century Gothic" w:hAnsi="Century Gothic" w:cstheme="minorHAnsi"/>
          <w:sz w:val="18"/>
          <w:szCs w:val="18"/>
        </w:rPr>
        <w:t>guión</w:t>
      </w:r>
      <w:proofErr w:type="spellEnd"/>
      <w:r w:rsidRPr="006912C3">
        <w:rPr>
          <w:rFonts w:ascii="Century Gothic" w:hAnsi="Century Gothic" w:cstheme="minorHAnsi"/>
          <w:sz w:val="18"/>
          <w:szCs w:val="18"/>
        </w:rPr>
        <w:t xml:space="preserve"> normal)</w:t>
      </w:r>
      <w:r>
        <w:rPr>
          <w:rFonts w:ascii="Century Gothic" w:hAnsi="Century Gothic" w:cstheme="minorHAnsi"/>
          <w:sz w:val="18"/>
          <w:szCs w:val="18"/>
        </w:rPr>
        <w:t xml:space="preserve">: </w:t>
      </w:r>
      <w:r w:rsidRPr="006912C3">
        <w:rPr>
          <w:rFonts w:ascii="Century Gothic" w:hAnsi="Century Gothic" w:cstheme="minorHAnsi"/>
          <w:sz w:val="18"/>
          <w:szCs w:val="18"/>
        </w:rPr>
        <w:t>une diferentes aspectos de un mismo elemento</w:t>
      </w:r>
    </w:p>
    <w:p w:rsidR="00485AD7" w:rsidRPr="006912C3" w:rsidRDefault="00485AD7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D76CCB"/>
    <w:multiLevelType w:val="hybridMultilevel"/>
    <w:tmpl w:val="2892CE9A"/>
    <w:lvl w:ilvl="0" w:tplc="32C88EC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67530D"/>
    <w:multiLevelType w:val="hybridMultilevel"/>
    <w:tmpl w:val="B5DC45C2"/>
    <w:lvl w:ilvl="0" w:tplc="91864C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3626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40B2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807F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D2B7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7889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108A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F863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7209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294064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38655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75D37AC"/>
    <w:multiLevelType w:val="hybridMultilevel"/>
    <w:tmpl w:val="F62CB58C"/>
    <w:lvl w:ilvl="0" w:tplc="2C5C1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9638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C0B5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3A5F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8405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C05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AC16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388F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36A6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77C46CC"/>
    <w:multiLevelType w:val="hybridMultilevel"/>
    <w:tmpl w:val="87A2C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F27B3D"/>
    <w:multiLevelType w:val="hybridMultilevel"/>
    <w:tmpl w:val="9294A74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CFB40">
      <w:start w:val="1"/>
      <w:numFmt w:val="bullet"/>
      <w:lvlText w:val=""/>
      <w:lvlJc w:val="left"/>
      <w:pPr>
        <w:tabs>
          <w:tab w:val="num" w:pos="3045"/>
        </w:tabs>
        <w:ind w:left="3045" w:hanging="525"/>
      </w:pPr>
      <w:rPr>
        <w:rFonts w:ascii="Wingdings" w:eastAsia="Times New Roman" w:hAnsi="Wingdings" w:cs="Aria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F90BD0"/>
    <w:multiLevelType w:val="hybridMultilevel"/>
    <w:tmpl w:val="41F0F380"/>
    <w:lvl w:ilvl="0" w:tplc="A2B4475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4738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F8350F2"/>
    <w:multiLevelType w:val="hybridMultilevel"/>
    <w:tmpl w:val="1178910E"/>
    <w:lvl w:ilvl="0" w:tplc="5F6897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7E3762"/>
    <w:multiLevelType w:val="hybridMultilevel"/>
    <w:tmpl w:val="F51CC3A2"/>
    <w:lvl w:ilvl="0" w:tplc="41664C3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9A016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FF10C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3923F8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934DD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4AD3FD1"/>
    <w:multiLevelType w:val="hybridMultilevel"/>
    <w:tmpl w:val="B2A019FE"/>
    <w:lvl w:ilvl="0" w:tplc="21BA61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21244B"/>
    <w:multiLevelType w:val="hybridMultilevel"/>
    <w:tmpl w:val="93D6EA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60673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AD31D12"/>
    <w:multiLevelType w:val="hybridMultilevel"/>
    <w:tmpl w:val="D08C4676"/>
    <w:lvl w:ilvl="0" w:tplc="7B8AE1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9496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4E5E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A893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C08C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CA0F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1205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7E72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A48B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2B5467B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2E133E5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2EF5355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2FFA4E5F"/>
    <w:multiLevelType w:val="hybridMultilevel"/>
    <w:tmpl w:val="A6BE4EA2"/>
    <w:lvl w:ilvl="0" w:tplc="28EC2E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6A88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7EC4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16E7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40E0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D410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D252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90C2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8A56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3295292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379717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9A1227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EB450C4"/>
    <w:multiLevelType w:val="hybridMultilevel"/>
    <w:tmpl w:val="6682ED74"/>
    <w:lvl w:ilvl="0" w:tplc="1CE61F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3650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0AB6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240A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3854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603D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98B4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DC1A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6214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3ED245F4"/>
    <w:multiLevelType w:val="hybridMultilevel"/>
    <w:tmpl w:val="D542DD8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B927F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2F91C8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54535C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7375F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AA84A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D39374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14D4BD0"/>
    <w:multiLevelType w:val="hybridMultilevel"/>
    <w:tmpl w:val="D1F436F6"/>
    <w:lvl w:ilvl="0" w:tplc="AD9E25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9153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DBB0B2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0D179E0"/>
    <w:multiLevelType w:val="hybridMultilevel"/>
    <w:tmpl w:val="BE90391C"/>
    <w:lvl w:ilvl="0" w:tplc="39D295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3448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3E37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9202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FE5A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1A03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2017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C5A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D805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2325DF1"/>
    <w:multiLevelType w:val="hybridMultilevel"/>
    <w:tmpl w:val="312CF142"/>
    <w:lvl w:ilvl="0" w:tplc="C1A09C0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982072"/>
    <w:multiLevelType w:val="hybridMultilevel"/>
    <w:tmpl w:val="A63E191A"/>
    <w:lvl w:ilvl="0" w:tplc="36501CE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D60C05"/>
    <w:multiLevelType w:val="hybridMultilevel"/>
    <w:tmpl w:val="EDEE6C10"/>
    <w:lvl w:ilvl="0" w:tplc="3FF02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8E23A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70307CC"/>
    <w:multiLevelType w:val="hybridMultilevel"/>
    <w:tmpl w:val="4A32D790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784A3D"/>
    <w:multiLevelType w:val="hybridMultilevel"/>
    <w:tmpl w:val="81E4A472"/>
    <w:lvl w:ilvl="0" w:tplc="44D61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6EF4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A898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1092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3A91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EE15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D823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3AA6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21A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97B27B4"/>
    <w:multiLevelType w:val="hybridMultilevel"/>
    <w:tmpl w:val="78D86314"/>
    <w:lvl w:ilvl="0" w:tplc="31B09B5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8">
    <w:nsid w:val="7B774D3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0"/>
  </w:num>
  <w:num w:numId="3">
    <w:abstractNumId w:val="2"/>
  </w:num>
  <w:num w:numId="4">
    <w:abstractNumId w:val="1"/>
  </w:num>
  <w:num w:numId="5">
    <w:abstractNumId w:val="20"/>
  </w:num>
  <w:num w:numId="6">
    <w:abstractNumId w:val="5"/>
  </w:num>
  <w:num w:numId="7">
    <w:abstractNumId w:val="44"/>
  </w:num>
  <w:num w:numId="8">
    <w:abstractNumId w:val="27"/>
  </w:num>
  <w:num w:numId="9">
    <w:abstractNumId w:val="15"/>
  </w:num>
  <w:num w:numId="10">
    <w:abstractNumId w:val="32"/>
  </w:num>
  <w:num w:numId="11">
    <w:abstractNumId w:val="22"/>
  </w:num>
  <w:num w:numId="12">
    <w:abstractNumId w:val="24"/>
  </w:num>
  <w:num w:numId="13">
    <w:abstractNumId w:val="34"/>
  </w:num>
  <w:num w:numId="14">
    <w:abstractNumId w:val="47"/>
  </w:num>
  <w:num w:numId="15">
    <w:abstractNumId w:val="9"/>
  </w:num>
  <w:num w:numId="16">
    <w:abstractNumId w:val="11"/>
  </w:num>
  <w:num w:numId="17">
    <w:abstractNumId w:val="43"/>
  </w:num>
  <w:num w:numId="18">
    <w:abstractNumId w:val="35"/>
  </w:num>
  <w:num w:numId="19">
    <w:abstractNumId w:val="30"/>
  </w:num>
  <w:num w:numId="20">
    <w:abstractNumId w:val="38"/>
  </w:num>
  <w:num w:numId="21">
    <w:abstractNumId w:val="19"/>
  </w:num>
  <w:num w:numId="22">
    <w:abstractNumId w:val="33"/>
  </w:num>
  <w:num w:numId="23">
    <w:abstractNumId w:val="8"/>
  </w:num>
  <w:num w:numId="24">
    <w:abstractNumId w:val="13"/>
  </w:num>
  <w:num w:numId="25">
    <w:abstractNumId w:val="3"/>
  </w:num>
  <w:num w:numId="26">
    <w:abstractNumId w:val="18"/>
  </w:num>
  <w:num w:numId="27">
    <w:abstractNumId w:val="10"/>
  </w:num>
  <w:num w:numId="28">
    <w:abstractNumId w:val="37"/>
  </w:num>
  <w:num w:numId="29">
    <w:abstractNumId w:val="39"/>
  </w:num>
  <w:num w:numId="30">
    <w:abstractNumId w:val="25"/>
  </w:num>
  <w:num w:numId="31">
    <w:abstractNumId w:val="12"/>
  </w:num>
  <w:num w:numId="32">
    <w:abstractNumId w:val="46"/>
  </w:num>
  <w:num w:numId="33">
    <w:abstractNumId w:val="21"/>
  </w:num>
  <w:num w:numId="34">
    <w:abstractNumId w:val="6"/>
  </w:num>
  <w:num w:numId="35">
    <w:abstractNumId w:val="48"/>
  </w:num>
  <w:num w:numId="36">
    <w:abstractNumId w:val="36"/>
  </w:num>
  <w:num w:numId="37">
    <w:abstractNumId w:val="26"/>
  </w:num>
  <w:num w:numId="38">
    <w:abstractNumId w:val="16"/>
  </w:num>
  <w:num w:numId="39">
    <w:abstractNumId w:val="17"/>
  </w:num>
  <w:num w:numId="40">
    <w:abstractNumId w:val="31"/>
  </w:num>
  <w:num w:numId="41">
    <w:abstractNumId w:val="14"/>
  </w:num>
  <w:num w:numId="42">
    <w:abstractNumId w:val="23"/>
  </w:num>
  <w:num w:numId="43">
    <w:abstractNumId w:val="40"/>
  </w:num>
  <w:num w:numId="44">
    <w:abstractNumId w:val="28"/>
  </w:num>
  <w:num w:numId="45">
    <w:abstractNumId w:val="4"/>
  </w:num>
  <w:num w:numId="46">
    <w:abstractNumId w:val="41"/>
  </w:num>
  <w:num w:numId="47">
    <w:abstractNumId w:val="7"/>
  </w:num>
  <w:num w:numId="48">
    <w:abstractNumId w:val="29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DE1"/>
    <w:rsid w:val="0000102C"/>
    <w:rsid w:val="00002C4C"/>
    <w:rsid w:val="000040FC"/>
    <w:rsid w:val="00022C6B"/>
    <w:rsid w:val="000652EB"/>
    <w:rsid w:val="00066852"/>
    <w:rsid w:val="000677D8"/>
    <w:rsid w:val="000736B2"/>
    <w:rsid w:val="000749C1"/>
    <w:rsid w:val="00076604"/>
    <w:rsid w:val="000847B0"/>
    <w:rsid w:val="00085882"/>
    <w:rsid w:val="00092890"/>
    <w:rsid w:val="000936B0"/>
    <w:rsid w:val="0009455B"/>
    <w:rsid w:val="000A256D"/>
    <w:rsid w:val="000A6903"/>
    <w:rsid w:val="000B24B2"/>
    <w:rsid w:val="000B59A5"/>
    <w:rsid w:val="000C032F"/>
    <w:rsid w:val="000D1D80"/>
    <w:rsid w:val="000D3C26"/>
    <w:rsid w:val="000D50CD"/>
    <w:rsid w:val="000D599F"/>
    <w:rsid w:val="000E173F"/>
    <w:rsid w:val="000E30C7"/>
    <w:rsid w:val="000E5DE1"/>
    <w:rsid w:val="000E7072"/>
    <w:rsid w:val="000E78DC"/>
    <w:rsid w:val="000F5F4E"/>
    <w:rsid w:val="000F691A"/>
    <w:rsid w:val="000F77AF"/>
    <w:rsid w:val="000F7B38"/>
    <w:rsid w:val="001033BE"/>
    <w:rsid w:val="0010644E"/>
    <w:rsid w:val="0010739C"/>
    <w:rsid w:val="0011308C"/>
    <w:rsid w:val="001135D3"/>
    <w:rsid w:val="00113671"/>
    <w:rsid w:val="00122ECA"/>
    <w:rsid w:val="00124A14"/>
    <w:rsid w:val="001318F3"/>
    <w:rsid w:val="00146575"/>
    <w:rsid w:val="00146C14"/>
    <w:rsid w:val="00152F9F"/>
    <w:rsid w:val="00175BE4"/>
    <w:rsid w:val="0019098F"/>
    <w:rsid w:val="001A3A29"/>
    <w:rsid w:val="001A4301"/>
    <w:rsid w:val="001A74CE"/>
    <w:rsid w:val="001B545A"/>
    <w:rsid w:val="001C0078"/>
    <w:rsid w:val="001C3276"/>
    <w:rsid w:val="001C68B2"/>
    <w:rsid w:val="001C6FD3"/>
    <w:rsid w:val="001D0561"/>
    <w:rsid w:val="001D7E65"/>
    <w:rsid w:val="001E56AD"/>
    <w:rsid w:val="001E6867"/>
    <w:rsid w:val="001F198C"/>
    <w:rsid w:val="00213DE8"/>
    <w:rsid w:val="00214EAD"/>
    <w:rsid w:val="00222BC4"/>
    <w:rsid w:val="0022481A"/>
    <w:rsid w:val="0022506E"/>
    <w:rsid w:val="00227058"/>
    <w:rsid w:val="00234094"/>
    <w:rsid w:val="00263C1B"/>
    <w:rsid w:val="00273BF3"/>
    <w:rsid w:val="00280B15"/>
    <w:rsid w:val="00282960"/>
    <w:rsid w:val="00286F8E"/>
    <w:rsid w:val="0029211C"/>
    <w:rsid w:val="00292EA8"/>
    <w:rsid w:val="00296DFD"/>
    <w:rsid w:val="002A10D0"/>
    <w:rsid w:val="002A283D"/>
    <w:rsid w:val="002A48F5"/>
    <w:rsid w:val="002A4A5C"/>
    <w:rsid w:val="002B7E9F"/>
    <w:rsid w:val="002B7EEF"/>
    <w:rsid w:val="002C0754"/>
    <w:rsid w:val="002C3CA2"/>
    <w:rsid w:val="002C4ED0"/>
    <w:rsid w:val="002C5E04"/>
    <w:rsid w:val="002C71F6"/>
    <w:rsid w:val="002D61A7"/>
    <w:rsid w:val="002D6833"/>
    <w:rsid w:val="002D6DC7"/>
    <w:rsid w:val="002E118C"/>
    <w:rsid w:val="002E12AF"/>
    <w:rsid w:val="002E76D8"/>
    <w:rsid w:val="002F55E2"/>
    <w:rsid w:val="002F7089"/>
    <w:rsid w:val="002F76D9"/>
    <w:rsid w:val="00302412"/>
    <w:rsid w:val="00312EC5"/>
    <w:rsid w:val="00322560"/>
    <w:rsid w:val="00324130"/>
    <w:rsid w:val="003307D9"/>
    <w:rsid w:val="00335E17"/>
    <w:rsid w:val="003360CF"/>
    <w:rsid w:val="003458BB"/>
    <w:rsid w:val="00356086"/>
    <w:rsid w:val="00356C1D"/>
    <w:rsid w:val="003639DD"/>
    <w:rsid w:val="0036635D"/>
    <w:rsid w:val="00375BD9"/>
    <w:rsid w:val="00377550"/>
    <w:rsid w:val="003908EE"/>
    <w:rsid w:val="00390D62"/>
    <w:rsid w:val="00396B10"/>
    <w:rsid w:val="003A6C07"/>
    <w:rsid w:val="003A6F65"/>
    <w:rsid w:val="003B1E07"/>
    <w:rsid w:val="003B2847"/>
    <w:rsid w:val="003D4A1F"/>
    <w:rsid w:val="003E12E3"/>
    <w:rsid w:val="003E3FC8"/>
    <w:rsid w:val="003E65A6"/>
    <w:rsid w:val="003E7A21"/>
    <w:rsid w:val="003F39D0"/>
    <w:rsid w:val="003F3FE0"/>
    <w:rsid w:val="003F6666"/>
    <w:rsid w:val="00402092"/>
    <w:rsid w:val="00403AC3"/>
    <w:rsid w:val="00410239"/>
    <w:rsid w:val="00435D6C"/>
    <w:rsid w:val="00442EE8"/>
    <w:rsid w:val="00447581"/>
    <w:rsid w:val="00480AC5"/>
    <w:rsid w:val="00481D71"/>
    <w:rsid w:val="00485AD7"/>
    <w:rsid w:val="00494B27"/>
    <w:rsid w:val="0049653C"/>
    <w:rsid w:val="004A4415"/>
    <w:rsid w:val="004A5D6A"/>
    <w:rsid w:val="004B527E"/>
    <w:rsid w:val="004F19E9"/>
    <w:rsid w:val="004F5498"/>
    <w:rsid w:val="004F6257"/>
    <w:rsid w:val="005033CB"/>
    <w:rsid w:val="0051285D"/>
    <w:rsid w:val="005130EA"/>
    <w:rsid w:val="00526CDE"/>
    <w:rsid w:val="00532E6E"/>
    <w:rsid w:val="00535D85"/>
    <w:rsid w:val="005372B4"/>
    <w:rsid w:val="00541DAC"/>
    <w:rsid w:val="00544F5E"/>
    <w:rsid w:val="00557BF3"/>
    <w:rsid w:val="00561F49"/>
    <w:rsid w:val="00566012"/>
    <w:rsid w:val="00570521"/>
    <w:rsid w:val="0057392D"/>
    <w:rsid w:val="00573A08"/>
    <w:rsid w:val="005848B0"/>
    <w:rsid w:val="00585A45"/>
    <w:rsid w:val="005903BE"/>
    <w:rsid w:val="0059210C"/>
    <w:rsid w:val="00594A76"/>
    <w:rsid w:val="00596432"/>
    <w:rsid w:val="00596B9E"/>
    <w:rsid w:val="005A2789"/>
    <w:rsid w:val="005A2C6D"/>
    <w:rsid w:val="005A371F"/>
    <w:rsid w:val="005B3BC2"/>
    <w:rsid w:val="005B7A93"/>
    <w:rsid w:val="005B7CCE"/>
    <w:rsid w:val="005C1C57"/>
    <w:rsid w:val="005C60A9"/>
    <w:rsid w:val="005E0495"/>
    <w:rsid w:val="005E08CF"/>
    <w:rsid w:val="005E2310"/>
    <w:rsid w:val="005E2A4D"/>
    <w:rsid w:val="005E546A"/>
    <w:rsid w:val="005F16E6"/>
    <w:rsid w:val="005F4A9A"/>
    <w:rsid w:val="0061128A"/>
    <w:rsid w:val="006136F6"/>
    <w:rsid w:val="0061424A"/>
    <w:rsid w:val="00632472"/>
    <w:rsid w:val="006351F2"/>
    <w:rsid w:val="00657E53"/>
    <w:rsid w:val="006606DF"/>
    <w:rsid w:val="006643E8"/>
    <w:rsid w:val="00670FED"/>
    <w:rsid w:val="00675825"/>
    <w:rsid w:val="00677167"/>
    <w:rsid w:val="0068578C"/>
    <w:rsid w:val="00687453"/>
    <w:rsid w:val="006912C3"/>
    <w:rsid w:val="006946BA"/>
    <w:rsid w:val="006A6E78"/>
    <w:rsid w:val="006B6437"/>
    <w:rsid w:val="006B71C5"/>
    <w:rsid w:val="006C14CC"/>
    <w:rsid w:val="006C6E3C"/>
    <w:rsid w:val="006E46A4"/>
    <w:rsid w:val="006E60EC"/>
    <w:rsid w:val="006F2D62"/>
    <w:rsid w:val="006F37C0"/>
    <w:rsid w:val="006F4000"/>
    <w:rsid w:val="006F7B1E"/>
    <w:rsid w:val="00703BF3"/>
    <w:rsid w:val="00705B1C"/>
    <w:rsid w:val="00733812"/>
    <w:rsid w:val="007362AD"/>
    <w:rsid w:val="00736ECF"/>
    <w:rsid w:val="007370D7"/>
    <w:rsid w:val="007378C7"/>
    <w:rsid w:val="007414B2"/>
    <w:rsid w:val="0074434F"/>
    <w:rsid w:val="007603D6"/>
    <w:rsid w:val="00760BBE"/>
    <w:rsid w:val="00767094"/>
    <w:rsid w:val="00771CF8"/>
    <w:rsid w:val="00782A77"/>
    <w:rsid w:val="007848B5"/>
    <w:rsid w:val="00784DCE"/>
    <w:rsid w:val="007855A1"/>
    <w:rsid w:val="0078671E"/>
    <w:rsid w:val="00790CEB"/>
    <w:rsid w:val="00792BC7"/>
    <w:rsid w:val="007937C3"/>
    <w:rsid w:val="00797E29"/>
    <w:rsid w:val="007A5512"/>
    <w:rsid w:val="007A7F12"/>
    <w:rsid w:val="007B3A26"/>
    <w:rsid w:val="007B52B9"/>
    <w:rsid w:val="007C19F1"/>
    <w:rsid w:val="007D197F"/>
    <w:rsid w:val="007D6445"/>
    <w:rsid w:val="007F2355"/>
    <w:rsid w:val="007F25A6"/>
    <w:rsid w:val="008009F2"/>
    <w:rsid w:val="00801C88"/>
    <w:rsid w:val="008047FC"/>
    <w:rsid w:val="008129A8"/>
    <w:rsid w:val="00815370"/>
    <w:rsid w:val="008235EA"/>
    <w:rsid w:val="00830C45"/>
    <w:rsid w:val="00832066"/>
    <w:rsid w:val="0083585C"/>
    <w:rsid w:val="008453E8"/>
    <w:rsid w:val="008517D2"/>
    <w:rsid w:val="00852061"/>
    <w:rsid w:val="00853AF6"/>
    <w:rsid w:val="00854200"/>
    <w:rsid w:val="008555C1"/>
    <w:rsid w:val="00862C0E"/>
    <w:rsid w:val="00863370"/>
    <w:rsid w:val="00870F69"/>
    <w:rsid w:val="0087522B"/>
    <w:rsid w:val="00875895"/>
    <w:rsid w:val="008856A6"/>
    <w:rsid w:val="00890309"/>
    <w:rsid w:val="00893318"/>
    <w:rsid w:val="008A102B"/>
    <w:rsid w:val="008A221E"/>
    <w:rsid w:val="008A3FF8"/>
    <w:rsid w:val="008B146B"/>
    <w:rsid w:val="008B4612"/>
    <w:rsid w:val="008B5BAE"/>
    <w:rsid w:val="008C382E"/>
    <w:rsid w:val="008C4CD4"/>
    <w:rsid w:val="008D0E59"/>
    <w:rsid w:val="008D6C4A"/>
    <w:rsid w:val="008E2E3B"/>
    <w:rsid w:val="008E7108"/>
    <w:rsid w:val="008F2EA7"/>
    <w:rsid w:val="008F37FE"/>
    <w:rsid w:val="00914B58"/>
    <w:rsid w:val="00920026"/>
    <w:rsid w:val="009212D5"/>
    <w:rsid w:val="0093143E"/>
    <w:rsid w:val="00933123"/>
    <w:rsid w:val="00951ED7"/>
    <w:rsid w:val="009552BF"/>
    <w:rsid w:val="009562EB"/>
    <w:rsid w:val="00974D95"/>
    <w:rsid w:val="009853CA"/>
    <w:rsid w:val="00992FA4"/>
    <w:rsid w:val="00996AD1"/>
    <w:rsid w:val="00997333"/>
    <w:rsid w:val="009A05F8"/>
    <w:rsid w:val="009A1EC3"/>
    <w:rsid w:val="009A3DE6"/>
    <w:rsid w:val="009A6507"/>
    <w:rsid w:val="009B008F"/>
    <w:rsid w:val="009B1728"/>
    <w:rsid w:val="009B4F9F"/>
    <w:rsid w:val="009B5AD4"/>
    <w:rsid w:val="009D41B5"/>
    <w:rsid w:val="009D5082"/>
    <w:rsid w:val="009D637F"/>
    <w:rsid w:val="009E1455"/>
    <w:rsid w:val="009E6061"/>
    <w:rsid w:val="009E6FC2"/>
    <w:rsid w:val="009F548D"/>
    <w:rsid w:val="00A01288"/>
    <w:rsid w:val="00A11F23"/>
    <w:rsid w:val="00A12367"/>
    <w:rsid w:val="00A12EFE"/>
    <w:rsid w:val="00A13823"/>
    <w:rsid w:val="00A1655C"/>
    <w:rsid w:val="00A21175"/>
    <w:rsid w:val="00A21AB8"/>
    <w:rsid w:val="00A2233A"/>
    <w:rsid w:val="00A26407"/>
    <w:rsid w:val="00A31444"/>
    <w:rsid w:val="00A34B09"/>
    <w:rsid w:val="00A42E64"/>
    <w:rsid w:val="00A4354E"/>
    <w:rsid w:val="00A4713C"/>
    <w:rsid w:val="00A66871"/>
    <w:rsid w:val="00A702E6"/>
    <w:rsid w:val="00A82605"/>
    <w:rsid w:val="00A828A4"/>
    <w:rsid w:val="00A87EDB"/>
    <w:rsid w:val="00A93354"/>
    <w:rsid w:val="00A97012"/>
    <w:rsid w:val="00AA1DB2"/>
    <w:rsid w:val="00AC2BB1"/>
    <w:rsid w:val="00AD28A1"/>
    <w:rsid w:val="00AD67B0"/>
    <w:rsid w:val="00AD6E6C"/>
    <w:rsid w:val="00AE05F0"/>
    <w:rsid w:val="00AF5797"/>
    <w:rsid w:val="00B03B98"/>
    <w:rsid w:val="00B058BE"/>
    <w:rsid w:val="00B05A2F"/>
    <w:rsid w:val="00B1060A"/>
    <w:rsid w:val="00B1276F"/>
    <w:rsid w:val="00B15560"/>
    <w:rsid w:val="00B15CE7"/>
    <w:rsid w:val="00B16AD3"/>
    <w:rsid w:val="00B24434"/>
    <w:rsid w:val="00B40137"/>
    <w:rsid w:val="00B51F66"/>
    <w:rsid w:val="00B52E66"/>
    <w:rsid w:val="00B54E3E"/>
    <w:rsid w:val="00B559E7"/>
    <w:rsid w:val="00B57CA5"/>
    <w:rsid w:val="00B628AD"/>
    <w:rsid w:val="00B74CE0"/>
    <w:rsid w:val="00B7725F"/>
    <w:rsid w:val="00B81C94"/>
    <w:rsid w:val="00B90B94"/>
    <w:rsid w:val="00BA29FA"/>
    <w:rsid w:val="00BA5189"/>
    <w:rsid w:val="00BA72AB"/>
    <w:rsid w:val="00BB16B4"/>
    <w:rsid w:val="00BB1F4C"/>
    <w:rsid w:val="00BC01A1"/>
    <w:rsid w:val="00BC0AAB"/>
    <w:rsid w:val="00BC5134"/>
    <w:rsid w:val="00BD617F"/>
    <w:rsid w:val="00BD6736"/>
    <w:rsid w:val="00BD6D21"/>
    <w:rsid w:val="00C02E1E"/>
    <w:rsid w:val="00C10851"/>
    <w:rsid w:val="00C13228"/>
    <w:rsid w:val="00C22D29"/>
    <w:rsid w:val="00C311AC"/>
    <w:rsid w:val="00C33680"/>
    <w:rsid w:val="00C4606C"/>
    <w:rsid w:val="00C46248"/>
    <w:rsid w:val="00C47A15"/>
    <w:rsid w:val="00C50A8C"/>
    <w:rsid w:val="00C54175"/>
    <w:rsid w:val="00C626D8"/>
    <w:rsid w:val="00C63844"/>
    <w:rsid w:val="00C70C25"/>
    <w:rsid w:val="00C826F9"/>
    <w:rsid w:val="00C85C1C"/>
    <w:rsid w:val="00C85DE1"/>
    <w:rsid w:val="00C864C3"/>
    <w:rsid w:val="00C864CC"/>
    <w:rsid w:val="00C95582"/>
    <w:rsid w:val="00C956B5"/>
    <w:rsid w:val="00CA1DD3"/>
    <w:rsid w:val="00CA2E83"/>
    <w:rsid w:val="00CA4BB4"/>
    <w:rsid w:val="00CA71C5"/>
    <w:rsid w:val="00CB0DAD"/>
    <w:rsid w:val="00CB10C2"/>
    <w:rsid w:val="00CB1FE3"/>
    <w:rsid w:val="00CB4A7F"/>
    <w:rsid w:val="00CB6A20"/>
    <w:rsid w:val="00CC535F"/>
    <w:rsid w:val="00CC6643"/>
    <w:rsid w:val="00CD5E1A"/>
    <w:rsid w:val="00CE055C"/>
    <w:rsid w:val="00CE0C60"/>
    <w:rsid w:val="00CE0E24"/>
    <w:rsid w:val="00CE6212"/>
    <w:rsid w:val="00CF2100"/>
    <w:rsid w:val="00CF7228"/>
    <w:rsid w:val="00D01DF0"/>
    <w:rsid w:val="00D14DC7"/>
    <w:rsid w:val="00D32641"/>
    <w:rsid w:val="00D35576"/>
    <w:rsid w:val="00D41091"/>
    <w:rsid w:val="00D43D04"/>
    <w:rsid w:val="00D45B9E"/>
    <w:rsid w:val="00D50109"/>
    <w:rsid w:val="00D5608D"/>
    <w:rsid w:val="00D67C18"/>
    <w:rsid w:val="00D722AB"/>
    <w:rsid w:val="00D743B6"/>
    <w:rsid w:val="00D7512C"/>
    <w:rsid w:val="00D81D67"/>
    <w:rsid w:val="00D85C67"/>
    <w:rsid w:val="00D8730A"/>
    <w:rsid w:val="00D90973"/>
    <w:rsid w:val="00D90F34"/>
    <w:rsid w:val="00DA1662"/>
    <w:rsid w:val="00DA6A0D"/>
    <w:rsid w:val="00DA7144"/>
    <w:rsid w:val="00DA7F48"/>
    <w:rsid w:val="00DB0BE0"/>
    <w:rsid w:val="00DB4B9D"/>
    <w:rsid w:val="00DB61C9"/>
    <w:rsid w:val="00DC42F8"/>
    <w:rsid w:val="00DC562D"/>
    <w:rsid w:val="00DC574F"/>
    <w:rsid w:val="00DC6E41"/>
    <w:rsid w:val="00DD79AE"/>
    <w:rsid w:val="00DE3681"/>
    <w:rsid w:val="00DF30BB"/>
    <w:rsid w:val="00DF621D"/>
    <w:rsid w:val="00E11EA4"/>
    <w:rsid w:val="00E1777A"/>
    <w:rsid w:val="00E201B7"/>
    <w:rsid w:val="00E36188"/>
    <w:rsid w:val="00E52AC0"/>
    <w:rsid w:val="00E57B71"/>
    <w:rsid w:val="00E62825"/>
    <w:rsid w:val="00E6453D"/>
    <w:rsid w:val="00E7101C"/>
    <w:rsid w:val="00E72E59"/>
    <w:rsid w:val="00E811F1"/>
    <w:rsid w:val="00E81534"/>
    <w:rsid w:val="00E82694"/>
    <w:rsid w:val="00E83B27"/>
    <w:rsid w:val="00E85FF5"/>
    <w:rsid w:val="00E9492A"/>
    <w:rsid w:val="00E9605D"/>
    <w:rsid w:val="00EA26AD"/>
    <w:rsid w:val="00EA64FC"/>
    <w:rsid w:val="00EC23F4"/>
    <w:rsid w:val="00EC45B1"/>
    <w:rsid w:val="00ED07E2"/>
    <w:rsid w:val="00ED2DAC"/>
    <w:rsid w:val="00ED35A3"/>
    <w:rsid w:val="00ED54BE"/>
    <w:rsid w:val="00ED5919"/>
    <w:rsid w:val="00EE5DA8"/>
    <w:rsid w:val="00EF21E9"/>
    <w:rsid w:val="00EF3C3A"/>
    <w:rsid w:val="00F00934"/>
    <w:rsid w:val="00F010F7"/>
    <w:rsid w:val="00F03B5E"/>
    <w:rsid w:val="00F10BE0"/>
    <w:rsid w:val="00F116E2"/>
    <w:rsid w:val="00F20A6E"/>
    <w:rsid w:val="00F226D2"/>
    <w:rsid w:val="00F261FE"/>
    <w:rsid w:val="00F27728"/>
    <w:rsid w:val="00F31AFB"/>
    <w:rsid w:val="00F402CF"/>
    <w:rsid w:val="00F44DED"/>
    <w:rsid w:val="00F50A87"/>
    <w:rsid w:val="00F52AA6"/>
    <w:rsid w:val="00F6265E"/>
    <w:rsid w:val="00F656B5"/>
    <w:rsid w:val="00F72DD5"/>
    <w:rsid w:val="00F83753"/>
    <w:rsid w:val="00F84FE5"/>
    <w:rsid w:val="00F910E3"/>
    <w:rsid w:val="00F93E4D"/>
    <w:rsid w:val="00FA155A"/>
    <w:rsid w:val="00FB1D9B"/>
    <w:rsid w:val="00FB7B39"/>
    <w:rsid w:val="00FC0ADE"/>
    <w:rsid w:val="00FC0F74"/>
    <w:rsid w:val="00FC321C"/>
    <w:rsid w:val="00FC590C"/>
    <w:rsid w:val="00FD630C"/>
    <w:rsid w:val="00FD7053"/>
    <w:rsid w:val="00FE0305"/>
    <w:rsid w:val="00FE6664"/>
    <w:rsid w:val="00FF2076"/>
    <w:rsid w:val="00FF5EE6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85D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127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37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D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127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837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85DE1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5D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85D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5DE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C85D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85D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Prrafodelista">
    <w:name w:val="List Paragraph"/>
    <w:basedOn w:val="Normal"/>
    <w:uiPriority w:val="34"/>
    <w:qFormat/>
    <w:rsid w:val="00C85DE1"/>
    <w:pPr>
      <w:ind w:left="720"/>
      <w:contextualSpacing/>
    </w:pPr>
  </w:style>
  <w:style w:type="paragraph" w:customStyle="1" w:styleId="Prrafodelista1">
    <w:name w:val="Párrafo de lista1"/>
    <w:basedOn w:val="Normal"/>
    <w:rsid w:val="00A93354"/>
    <w:pPr>
      <w:suppressAutoHyphens/>
      <w:spacing w:after="200" w:line="276" w:lineRule="auto"/>
      <w:ind w:left="720"/>
    </w:pPr>
    <w:rPr>
      <w:rFonts w:ascii="Liberation Serif" w:eastAsia="Droid Sans Fallback" w:hAnsi="Liberation Serif" w:cs="FreeSans"/>
      <w:kern w:val="1"/>
      <w:lang w:val="eu-ES" w:eastAsia="hi-IN" w:bidi="hi-IN"/>
    </w:rPr>
  </w:style>
  <w:style w:type="paragraph" w:styleId="Textoindependiente">
    <w:name w:val="Body Text"/>
    <w:basedOn w:val="Normal"/>
    <w:link w:val="TextoindependienteCar"/>
    <w:uiPriority w:val="99"/>
    <w:rsid w:val="00BC01A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01A1"/>
    <w:rPr>
      <w:rFonts w:ascii="Calibri" w:eastAsia="Times New Roman" w:hAnsi="Calibri" w:cs="Times New Roman"/>
    </w:rPr>
  </w:style>
  <w:style w:type="paragraph" w:customStyle="1" w:styleId="texto2">
    <w:name w:val="texto2"/>
    <w:basedOn w:val="Normal"/>
    <w:rsid w:val="00390D62"/>
    <w:pPr>
      <w:ind w:left="284"/>
      <w:jc w:val="both"/>
    </w:pPr>
    <w:rPr>
      <w:rFonts w:ascii="Lucida Sans" w:hAnsi="Lucida Sans"/>
      <w:sz w:val="20"/>
      <w:szCs w:val="20"/>
      <w:lang w:val="es-ES_tradnl"/>
    </w:rPr>
  </w:style>
  <w:style w:type="character" w:styleId="Textoennegrita">
    <w:name w:val="Strong"/>
    <w:uiPriority w:val="22"/>
    <w:qFormat/>
    <w:rsid w:val="00EC23F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BC0AAB"/>
    <w:rPr>
      <w:color w:val="0000FF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A8260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82605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A82605"/>
    <w:pPr>
      <w:spacing w:after="100"/>
      <w:ind w:left="480"/>
    </w:pPr>
  </w:style>
  <w:style w:type="table" w:styleId="Tablaconcuadrcula">
    <w:name w:val="Table Grid"/>
    <w:basedOn w:val="Tablanormal"/>
    <w:uiPriority w:val="59"/>
    <w:rsid w:val="00A82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erdebold">
    <w:name w:val="verdebold"/>
    <w:basedOn w:val="Fuentedeprrafopredeter"/>
    <w:rsid w:val="00703BF3"/>
  </w:style>
  <w:style w:type="paragraph" w:styleId="NormalWeb">
    <w:name w:val="Normal (Web)"/>
    <w:basedOn w:val="Normal"/>
    <w:uiPriority w:val="99"/>
    <w:unhideWhenUsed/>
    <w:rsid w:val="00703BF3"/>
    <w:pPr>
      <w:spacing w:before="100" w:beforeAutospacing="1" w:after="100" w:afterAutospacing="1"/>
    </w:pPr>
  </w:style>
  <w:style w:type="character" w:customStyle="1" w:styleId="texto">
    <w:name w:val="texto"/>
    <w:basedOn w:val="Fuentedeprrafopredeter"/>
    <w:rsid w:val="00703BF3"/>
  </w:style>
  <w:style w:type="paragraph" w:styleId="Textodeglobo">
    <w:name w:val="Balloon Text"/>
    <w:basedOn w:val="Normal"/>
    <w:link w:val="TextodegloboCar"/>
    <w:uiPriority w:val="99"/>
    <w:semiHidden/>
    <w:unhideWhenUsed/>
    <w:rsid w:val="00F44D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4DED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F10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0F691A"/>
    <w:rPr>
      <w:color w:val="808080"/>
    </w:rPr>
  </w:style>
  <w:style w:type="character" w:customStyle="1" w:styleId="direccionasociadas">
    <w:name w:val="direccion_asociadas"/>
    <w:basedOn w:val="Fuentedeprrafopredeter"/>
    <w:rsid w:val="005B3BC2"/>
  </w:style>
  <w:style w:type="character" w:customStyle="1" w:styleId="web">
    <w:name w:val="web"/>
    <w:basedOn w:val="Fuentedeprrafopredeter"/>
    <w:rsid w:val="005B3BC2"/>
  </w:style>
  <w:style w:type="character" w:customStyle="1" w:styleId="correo">
    <w:name w:val="correo"/>
    <w:basedOn w:val="Fuentedeprrafopredeter"/>
    <w:rsid w:val="005B3BC2"/>
  </w:style>
  <w:style w:type="paragraph" w:customStyle="1" w:styleId="Pa8">
    <w:name w:val="Pa8"/>
    <w:basedOn w:val="Default"/>
    <w:next w:val="Default"/>
    <w:uiPriority w:val="99"/>
    <w:rsid w:val="009F548D"/>
    <w:pPr>
      <w:spacing w:line="221" w:lineRule="atLeast"/>
    </w:pPr>
    <w:rPr>
      <w:rFonts w:ascii="Arial" w:hAnsi="Arial" w:cs="Arial"/>
      <w:color w:val="auto"/>
    </w:rPr>
  </w:style>
  <w:style w:type="paragraph" w:styleId="Epgrafe">
    <w:name w:val="caption"/>
    <w:basedOn w:val="Normal"/>
    <w:next w:val="Normal"/>
    <w:uiPriority w:val="35"/>
    <w:unhideWhenUsed/>
    <w:qFormat/>
    <w:rsid w:val="00EF3C3A"/>
    <w:pPr>
      <w:spacing w:after="200"/>
    </w:pPr>
    <w:rPr>
      <w:b/>
      <w:bCs/>
      <w:color w:val="4F81BD" w:themeColor="accent1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D637F"/>
    <w:rPr>
      <w:color w:val="800080"/>
      <w:u w:val="single"/>
    </w:rPr>
  </w:style>
  <w:style w:type="paragraph" w:customStyle="1" w:styleId="font5">
    <w:name w:val="font5"/>
    <w:basedOn w:val="Normal"/>
    <w:rsid w:val="009D6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al"/>
    <w:rsid w:val="009D6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Normal"/>
    <w:rsid w:val="009D6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9D6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"/>
    <w:rsid w:val="009D6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Normal"/>
    <w:rsid w:val="009D6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78">
    <w:name w:val="xl78"/>
    <w:basedOn w:val="Normal"/>
    <w:rsid w:val="009D637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"/>
    <w:rsid w:val="009D637F"/>
    <w:pPr>
      <w:pBdr>
        <w:left w:val="single" w:sz="4" w:space="0" w:color="auto"/>
      </w:pBdr>
      <w:shd w:val="clear" w:color="000000" w:fill="996633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al"/>
    <w:rsid w:val="009D637F"/>
    <w:pPr>
      <w:shd w:val="clear" w:color="000000" w:fill="996633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9D6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9D6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8">
    <w:name w:val="xl98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7">
    <w:name w:val="xl107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8">
    <w:name w:val="xl108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9">
    <w:name w:val="xl109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0">
    <w:name w:val="xl110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1">
    <w:name w:val="xl111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2">
    <w:name w:val="xl112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al"/>
    <w:rsid w:val="009D637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al"/>
    <w:rsid w:val="009D637F"/>
    <w:pPr>
      <w:pBdr>
        <w:top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al"/>
    <w:rsid w:val="009D6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al"/>
    <w:rsid w:val="009D637F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3">
    <w:name w:val="xl123"/>
    <w:basedOn w:val="Normal"/>
    <w:rsid w:val="009D637F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al"/>
    <w:rsid w:val="009D637F"/>
    <w:pPr>
      <w:pBdr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5">
    <w:name w:val="xl125"/>
    <w:basedOn w:val="Normal"/>
    <w:rsid w:val="009D637F"/>
    <w:pPr>
      <w:pBdr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6">
    <w:name w:val="xl126"/>
    <w:basedOn w:val="Normal"/>
    <w:rsid w:val="009D637F"/>
    <w:pP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al"/>
    <w:rsid w:val="009D637F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al"/>
    <w:rsid w:val="009D637F"/>
    <w:pPr>
      <w:pBdr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al"/>
    <w:rsid w:val="009D637F"/>
    <w:pPr>
      <w:pBdr>
        <w:left w:val="single" w:sz="4" w:space="0" w:color="auto"/>
      </w:pBdr>
      <w:shd w:val="clear" w:color="000000" w:fill="8DB4E2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31">
    <w:name w:val="xl131"/>
    <w:basedOn w:val="Normal"/>
    <w:rsid w:val="009D637F"/>
    <w:pPr>
      <w:shd w:val="clear" w:color="000000" w:fill="8DB4E2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al"/>
    <w:rsid w:val="009D637F"/>
    <w:pPr>
      <w:pBdr>
        <w:left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al"/>
    <w:rsid w:val="009D637F"/>
    <w:pP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al"/>
    <w:rsid w:val="009D637F"/>
    <w:pP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i/>
      <w:iCs/>
      <w:sz w:val="18"/>
      <w:szCs w:val="18"/>
    </w:rPr>
  </w:style>
  <w:style w:type="paragraph" w:customStyle="1" w:styleId="xl136">
    <w:name w:val="xl136"/>
    <w:basedOn w:val="Normal"/>
    <w:rsid w:val="009D637F"/>
    <w:pPr>
      <w:spacing w:before="100" w:beforeAutospacing="1" w:after="100" w:afterAutospacing="1"/>
    </w:pPr>
    <w:rPr>
      <w:rFonts w:ascii="Arial Narrow" w:hAnsi="Arial Narrow"/>
      <w:i/>
      <w:iCs/>
      <w:sz w:val="18"/>
      <w:szCs w:val="18"/>
    </w:rPr>
  </w:style>
  <w:style w:type="paragraph" w:customStyle="1" w:styleId="xl137">
    <w:name w:val="xl137"/>
    <w:basedOn w:val="Normal"/>
    <w:rsid w:val="009D637F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al"/>
    <w:rsid w:val="009D637F"/>
    <w:pPr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al"/>
    <w:rsid w:val="009D637F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al"/>
    <w:rsid w:val="009D637F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i/>
      <w:iCs/>
      <w:sz w:val="18"/>
      <w:szCs w:val="18"/>
    </w:rPr>
  </w:style>
  <w:style w:type="paragraph" w:customStyle="1" w:styleId="xl141">
    <w:name w:val="xl141"/>
    <w:basedOn w:val="Normal"/>
    <w:rsid w:val="009D637F"/>
    <w:pPr>
      <w:spacing w:before="100" w:beforeAutospacing="1" w:after="100" w:afterAutospacing="1"/>
      <w:jc w:val="right"/>
    </w:pPr>
    <w:rPr>
      <w:rFonts w:ascii="Arial Narrow" w:hAnsi="Arial Narrow"/>
      <w:i/>
      <w:iCs/>
      <w:sz w:val="18"/>
      <w:szCs w:val="18"/>
    </w:rPr>
  </w:style>
  <w:style w:type="paragraph" w:customStyle="1" w:styleId="xl142">
    <w:name w:val="xl142"/>
    <w:basedOn w:val="Normal"/>
    <w:rsid w:val="009D637F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i/>
      <w:iCs/>
      <w:sz w:val="18"/>
      <w:szCs w:val="18"/>
    </w:rPr>
  </w:style>
  <w:style w:type="paragraph" w:customStyle="1" w:styleId="xl143">
    <w:name w:val="xl143"/>
    <w:basedOn w:val="Normal"/>
    <w:rsid w:val="009D637F"/>
    <w:pPr>
      <w:pBdr>
        <w:lef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al"/>
    <w:rsid w:val="009D637F"/>
    <w:pPr>
      <w:pBdr>
        <w:lef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al"/>
    <w:rsid w:val="009D637F"/>
    <w:pPr>
      <w:shd w:val="clear" w:color="000000" w:fill="92D05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al"/>
    <w:rsid w:val="009D637F"/>
    <w:pPr>
      <w:shd w:val="clear" w:color="000000" w:fill="76933C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al"/>
    <w:rsid w:val="009D637F"/>
    <w:pPr>
      <w:pBdr>
        <w:left w:val="single" w:sz="4" w:space="0" w:color="auto"/>
      </w:pBdr>
      <w:shd w:val="clear" w:color="000000" w:fill="BFBFBF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al"/>
    <w:rsid w:val="009D637F"/>
    <w:pPr>
      <w:shd w:val="clear" w:color="000000" w:fill="BFBFBF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al"/>
    <w:rsid w:val="009D637F"/>
    <w:pPr>
      <w:pBdr>
        <w:left w:val="single" w:sz="4" w:space="0" w:color="auto"/>
      </w:pBdr>
      <w:shd w:val="clear" w:color="000000" w:fill="FF990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al"/>
    <w:rsid w:val="009D637F"/>
    <w:pPr>
      <w:shd w:val="clear" w:color="000000" w:fill="FF000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al"/>
    <w:rsid w:val="009D637F"/>
    <w:pPr>
      <w:pBdr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al"/>
    <w:rsid w:val="009D637F"/>
    <w:pPr>
      <w:pBdr>
        <w:left w:val="single" w:sz="4" w:space="0" w:color="auto"/>
      </w:pBdr>
      <w:shd w:val="clear" w:color="000000" w:fill="C4D79B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3">
    <w:name w:val="xl153"/>
    <w:basedOn w:val="Normal"/>
    <w:rsid w:val="009D637F"/>
    <w:pPr>
      <w:shd w:val="clear" w:color="000000" w:fill="92D050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al"/>
    <w:rsid w:val="009D637F"/>
    <w:pPr>
      <w:shd w:val="clear" w:color="000000" w:fill="76933C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al"/>
    <w:rsid w:val="009D637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al"/>
    <w:rsid w:val="009D637F"/>
    <w:pPr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al"/>
    <w:rsid w:val="009D637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al"/>
    <w:rsid w:val="009D637F"/>
    <w:pPr>
      <w:pBdr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al"/>
    <w:rsid w:val="009D637F"/>
    <w:pPr>
      <w:pBdr>
        <w:bottom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al"/>
    <w:rsid w:val="009D637F"/>
    <w:pPr>
      <w:pBdr>
        <w:bottom w:val="single" w:sz="4" w:space="0" w:color="auto"/>
      </w:pBdr>
      <w:shd w:val="clear" w:color="000000" w:fill="76933C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al"/>
    <w:rsid w:val="009D63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al"/>
    <w:rsid w:val="009D637F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al"/>
    <w:rsid w:val="009D637F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al"/>
    <w:rsid w:val="009D637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al"/>
    <w:rsid w:val="009D637F"/>
    <w:pPr>
      <w:pBdr>
        <w:top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al"/>
    <w:rsid w:val="009D6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al"/>
    <w:rsid w:val="009D637F"/>
    <w:pPr>
      <w:pBdr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al"/>
    <w:rsid w:val="009D637F"/>
    <w:pPr>
      <w:pBdr>
        <w:bottom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al"/>
    <w:rsid w:val="009D637F"/>
    <w:pPr>
      <w:pBdr>
        <w:bottom w:val="single" w:sz="4" w:space="0" w:color="auto"/>
      </w:pBdr>
      <w:shd w:val="clear" w:color="000000" w:fill="8DB4E2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al"/>
    <w:rsid w:val="009D63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al"/>
    <w:rsid w:val="009D637F"/>
    <w:pPr>
      <w:pBdr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al"/>
    <w:rsid w:val="009D637F"/>
    <w:pPr>
      <w:shd w:val="clear" w:color="000000" w:fill="996633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"/>
    <w:rsid w:val="009D637F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al"/>
    <w:rsid w:val="009D637F"/>
    <w:pPr>
      <w:pBdr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al"/>
    <w:rsid w:val="009D637F"/>
    <w:pP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4B527E"/>
    <w:pPr>
      <w:spacing w:after="100"/>
      <w:ind w:left="720"/>
    </w:pPr>
  </w:style>
  <w:style w:type="character" w:styleId="Refdecomentario">
    <w:name w:val="annotation reference"/>
    <w:basedOn w:val="Fuentedeprrafopredeter"/>
    <w:uiPriority w:val="99"/>
    <w:semiHidden/>
    <w:unhideWhenUsed/>
    <w:rsid w:val="00996A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96A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96AD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96A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96AD1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912C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912C3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912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85D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127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37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D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127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837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85DE1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5D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85D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5DE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C85D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85D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Prrafodelista">
    <w:name w:val="List Paragraph"/>
    <w:basedOn w:val="Normal"/>
    <w:uiPriority w:val="34"/>
    <w:qFormat/>
    <w:rsid w:val="00C85DE1"/>
    <w:pPr>
      <w:ind w:left="720"/>
      <w:contextualSpacing/>
    </w:pPr>
  </w:style>
  <w:style w:type="paragraph" w:customStyle="1" w:styleId="Prrafodelista1">
    <w:name w:val="Párrafo de lista1"/>
    <w:basedOn w:val="Normal"/>
    <w:rsid w:val="00A93354"/>
    <w:pPr>
      <w:suppressAutoHyphens/>
      <w:spacing w:after="200" w:line="276" w:lineRule="auto"/>
      <w:ind w:left="720"/>
    </w:pPr>
    <w:rPr>
      <w:rFonts w:ascii="Liberation Serif" w:eastAsia="Droid Sans Fallback" w:hAnsi="Liberation Serif" w:cs="FreeSans"/>
      <w:kern w:val="1"/>
      <w:lang w:val="eu-ES" w:eastAsia="hi-IN" w:bidi="hi-IN"/>
    </w:rPr>
  </w:style>
  <w:style w:type="paragraph" w:styleId="Textoindependiente">
    <w:name w:val="Body Text"/>
    <w:basedOn w:val="Normal"/>
    <w:link w:val="TextoindependienteCar"/>
    <w:uiPriority w:val="99"/>
    <w:rsid w:val="00BC01A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01A1"/>
    <w:rPr>
      <w:rFonts w:ascii="Calibri" w:eastAsia="Times New Roman" w:hAnsi="Calibri" w:cs="Times New Roman"/>
    </w:rPr>
  </w:style>
  <w:style w:type="paragraph" w:customStyle="1" w:styleId="texto2">
    <w:name w:val="texto2"/>
    <w:basedOn w:val="Normal"/>
    <w:rsid w:val="00390D62"/>
    <w:pPr>
      <w:ind w:left="284"/>
      <w:jc w:val="both"/>
    </w:pPr>
    <w:rPr>
      <w:rFonts w:ascii="Lucida Sans" w:hAnsi="Lucida Sans"/>
      <w:sz w:val="20"/>
      <w:szCs w:val="20"/>
      <w:lang w:val="es-ES_tradnl"/>
    </w:rPr>
  </w:style>
  <w:style w:type="character" w:styleId="Textoennegrita">
    <w:name w:val="Strong"/>
    <w:uiPriority w:val="22"/>
    <w:qFormat/>
    <w:rsid w:val="00EC23F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BC0AAB"/>
    <w:rPr>
      <w:color w:val="0000FF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A8260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82605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A82605"/>
    <w:pPr>
      <w:spacing w:after="100"/>
      <w:ind w:left="480"/>
    </w:pPr>
  </w:style>
  <w:style w:type="table" w:styleId="Tablaconcuadrcula">
    <w:name w:val="Table Grid"/>
    <w:basedOn w:val="Tablanormal"/>
    <w:uiPriority w:val="59"/>
    <w:rsid w:val="00A82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erdebold">
    <w:name w:val="verdebold"/>
    <w:basedOn w:val="Fuentedeprrafopredeter"/>
    <w:rsid w:val="00703BF3"/>
  </w:style>
  <w:style w:type="paragraph" w:styleId="NormalWeb">
    <w:name w:val="Normal (Web)"/>
    <w:basedOn w:val="Normal"/>
    <w:uiPriority w:val="99"/>
    <w:unhideWhenUsed/>
    <w:rsid w:val="00703BF3"/>
    <w:pPr>
      <w:spacing w:before="100" w:beforeAutospacing="1" w:after="100" w:afterAutospacing="1"/>
    </w:pPr>
  </w:style>
  <w:style w:type="character" w:customStyle="1" w:styleId="texto">
    <w:name w:val="texto"/>
    <w:basedOn w:val="Fuentedeprrafopredeter"/>
    <w:rsid w:val="00703BF3"/>
  </w:style>
  <w:style w:type="paragraph" w:styleId="Textodeglobo">
    <w:name w:val="Balloon Text"/>
    <w:basedOn w:val="Normal"/>
    <w:link w:val="TextodegloboCar"/>
    <w:uiPriority w:val="99"/>
    <w:semiHidden/>
    <w:unhideWhenUsed/>
    <w:rsid w:val="00F44D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4DED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F10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0F691A"/>
    <w:rPr>
      <w:color w:val="808080"/>
    </w:rPr>
  </w:style>
  <w:style w:type="character" w:customStyle="1" w:styleId="direccionasociadas">
    <w:name w:val="direccion_asociadas"/>
    <w:basedOn w:val="Fuentedeprrafopredeter"/>
    <w:rsid w:val="005B3BC2"/>
  </w:style>
  <w:style w:type="character" w:customStyle="1" w:styleId="web">
    <w:name w:val="web"/>
    <w:basedOn w:val="Fuentedeprrafopredeter"/>
    <w:rsid w:val="005B3BC2"/>
  </w:style>
  <w:style w:type="character" w:customStyle="1" w:styleId="correo">
    <w:name w:val="correo"/>
    <w:basedOn w:val="Fuentedeprrafopredeter"/>
    <w:rsid w:val="005B3BC2"/>
  </w:style>
  <w:style w:type="paragraph" w:customStyle="1" w:styleId="Pa8">
    <w:name w:val="Pa8"/>
    <w:basedOn w:val="Default"/>
    <w:next w:val="Default"/>
    <w:uiPriority w:val="99"/>
    <w:rsid w:val="009F548D"/>
    <w:pPr>
      <w:spacing w:line="221" w:lineRule="atLeast"/>
    </w:pPr>
    <w:rPr>
      <w:rFonts w:ascii="Arial" w:hAnsi="Arial" w:cs="Arial"/>
      <w:color w:val="auto"/>
    </w:rPr>
  </w:style>
  <w:style w:type="paragraph" w:styleId="Epgrafe">
    <w:name w:val="caption"/>
    <w:basedOn w:val="Normal"/>
    <w:next w:val="Normal"/>
    <w:uiPriority w:val="35"/>
    <w:unhideWhenUsed/>
    <w:qFormat/>
    <w:rsid w:val="00EF3C3A"/>
    <w:pPr>
      <w:spacing w:after="200"/>
    </w:pPr>
    <w:rPr>
      <w:b/>
      <w:bCs/>
      <w:color w:val="4F81BD" w:themeColor="accent1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D637F"/>
    <w:rPr>
      <w:color w:val="800080"/>
      <w:u w:val="single"/>
    </w:rPr>
  </w:style>
  <w:style w:type="paragraph" w:customStyle="1" w:styleId="font5">
    <w:name w:val="font5"/>
    <w:basedOn w:val="Normal"/>
    <w:rsid w:val="009D6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al"/>
    <w:rsid w:val="009D6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Normal"/>
    <w:rsid w:val="009D6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9D6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"/>
    <w:rsid w:val="009D6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Normal"/>
    <w:rsid w:val="009D6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78">
    <w:name w:val="xl78"/>
    <w:basedOn w:val="Normal"/>
    <w:rsid w:val="009D637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"/>
    <w:rsid w:val="009D637F"/>
    <w:pPr>
      <w:pBdr>
        <w:left w:val="single" w:sz="4" w:space="0" w:color="auto"/>
      </w:pBdr>
      <w:shd w:val="clear" w:color="000000" w:fill="996633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al"/>
    <w:rsid w:val="009D637F"/>
    <w:pPr>
      <w:shd w:val="clear" w:color="000000" w:fill="996633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9D6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9D6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98">
    <w:name w:val="xl98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al"/>
    <w:rsid w:val="009D6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al"/>
    <w:rsid w:val="009D637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al"/>
    <w:rsid w:val="009D6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7">
    <w:name w:val="xl107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8">
    <w:name w:val="xl108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09">
    <w:name w:val="xl109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FABF8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0">
    <w:name w:val="xl110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1">
    <w:name w:val="xl111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2">
    <w:name w:val="xl112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al"/>
    <w:rsid w:val="009D637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al"/>
    <w:rsid w:val="009D6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al"/>
    <w:rsid w:val="009D637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al"/>
    <w:rsid w:val="009D637F"/>
    <w:pPr>
      <w:pBdr>
        <w:top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al"/>
    <w:rsid w:val="009D6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al"/>
    <w:rsid w:val="009D637F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al"/>
    <w:rsid w:val="009D637F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3">
    <w:name w:val="xl123"/>
    <w:basedOn w:val="Normal"/>
    <w:rsid w:val="009D637F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al"/>
    <w:rsid w:val="009D637F"/>
    <w:pPr>
      <w:pBdr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5">
    <w:name w:val="xl125"/>
    <w:basedOn w:val="Normal"/>
    <w:rsid w:val="009D637F"/>
    <w:pPr>
      <w:pBdr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6">
    <w:name w:val="xl126"/>
    <w:basedOn w:val="Normal"/>
    <w:rsid w:val="009D637F"/>
    <w:pP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al"/>
    <w:rsid w:val="009D637F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al"/>
    <w:rsid w:val="009D637F"/>
    <w:pPr>
      <w:pBdr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al"/>
    <w:rsid w:val="009D637F"/>
    <w:pPr>
      <w:pBdr>
        <w:left w:val="single" w:sz="4" w:space="0" w:color="auto"/>
      </w:pBdr>
      <w:shd w:val="clear" w:color="000000" w:fill="8DB4E2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31">
    <w:name w:val="xl131"/>
    <w:basedOn w:val="Normal"/>
    <w:rsid w:val="009D637F"/>
    <w:pPr>
      <w:shd w:val="clear" w:color="000000" w:fill="8DB4E2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al"/>
    <w:rsid w:val="009D637F"/>
    <w:pPr>
      <w:pBdr>
        <w:left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al"/>
    <w:rsid w:val="009D637F"/>
    <w:pP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al"/>
    <w:rsid w:val="009D637F"/>
    <w:pP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i/>
      <w:iCs/>
      <w:sz w:val="18"/>
      <w:szCs w:val="18"/>
    </w:rPr>
  </w:style>
  <w:style w:type="paragraph" w:customStyle="1" w:styleId="xl136">
    <w:name w:val="xl136"/>
    <w:basedOn w:val="Normal"/>
    <w:rsid w:val="009D637F"/>
    <w:pPr>
      <w:spacing w:before="100" w:beforeAutospacing="1" w:after="100" w:afterAutospacing="1"/>
    </w:pPr>
    <w:rPr>
      <w:rFonts w:ascii="Arial Narrow" w:hAnsi="Arial Narrow"/>
      <w:i/>
      <w:iCs/>
      <w:sz w:val="18"/>
      <w:szCs w:val="18"/>
    </w:rPr>
  </w:style>
  <w:style w:type="paragraph" w:customStyle="1" w:styleId="xl137">
    <w:name w:val="xl137"/>
    <w:basedOn w:val="Normal"/>
    <w:rsid w:val="009D637F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al"/>
    <w:rsid w:val="009D637F"/>
    <w:pPr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al"/>
    <w:rsid w:val="009D637F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al"/>
    <w:rsid w:val="009D637F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i/>
      <w:iCs/>
      <w:sz w:val="18"/>
      <w:szCs w:val="18"/>
    </w:rPr>
  </w:style>
  <w:style w:type="paragraph" w:customStyle="1" w:styleId="xl141">
    <w:name w:val="xl141"/>
    <w:basedOn w:val="Normal"/>
    <w:rsid w:val="009D637F"/>
    <w:pPr>
      <w:spacing w:before="100" w:beforeAutospacing="1" w:after="100" w:afterAutospacing="1"/>
      <w:jc w:val="right"/>
    </w:pPr>
    <w:rPr>
      <w:rFonts w:ascii="Arial Narrow" w:hAnsi="Arial Narrow"/>
      <w:i/>
      <w:iCs/>
      <w:sz w:val="18"/>
      <w:szCs w:val="18"/>
    </w:rPr>
  </w:style>
  <w:style w:type="paragraph" w:customStyle="1" w:styleId="xl142">
    <w:name w:val="xl142"/>
    <w:basedOn w:val="Normal"/>
    <w:rsid w:val="009D637F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i/>
      <w:iCs/>
      <w:sz w:val="18"/>
      <w:szCs w:val="18"/>
    </w:rPr>
  </w:style>
  <w:style w:type="paragraph" w:customStyle="1" w:styleId="xl143">
    <w:name w:val="xl143"/>
    <w:basedOn w:val="Normal"/>
    <w:rsid w:val="009D637F"/>
    <w:pPr>
      <w:pBdr>
        <w:lef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al"/>
    <w:rsid w:val="009D637F"/>
    <w:pPr>
      <w:pBdr>
        <w:lef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al"/>
    <w:rsid w:val="009D637F"/>
    <w:pPr>
      <w:shd w:val="clear" w:color="000000" w:fill="92D05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al"/>
    <w:rsid w:val="009D637F"/>
    <w:pPr>
      <w:shd w:val="clear" w:color="000000" w:fill="76933C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al"/>
    <w:rsid w:val="009D637F"/>
    <w:pPr>
      <w:pBdr>
        <w:left w:val="single" w:sz="4" w:space="0" w:color="auto"/>
      </w:pBdr>
      <w:shd w:val="clear" w:color="000000" w:fill="BFBFBF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al"/>
    <w:rsid w:val="009D637F"/>
    <w:pPr>
      <w:shd w:val="clear" w:color="000000" w:fill="BFBFBF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al"/>
    <w:rsid w:val="009D637F"/>
    <w:pPr>
      <w:pBdr>
        <w:left w:val="single" w:sz="4" w:space="0" w:color="auto"/>
      </w:pBdr>
      <w:shd w:val="clear" w:color="000000" w:fill="FF990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al"/>
    <w:rsid w:val="009D637F"/>
    <w:pPr>
      <w:shd w:val="clear" w:color="000000" w:fill="FF000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al"/>
    <w:rsid w:val="009D637F"/>
    <w:pPr>
      <w:pBdr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al"/>
    <w:rsid w:val="009D637F"/>
    <w:pPr>
      <w:pBdr>
        <w:left w:val="single" w:sz="4" w:space="0" w:color="auto"/>
      </w:pBdr>
      <w:shd w:val="clear" w:color="000000" w:fill="C4D79B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3">
    <w:name w:val="xl153"/>
    <w:basedOn w:val="Normal"/>
    <w:rsid w:val="009D637F"/>
    <w:pPr>
      <w:shd w:val="clear" w:color="000000" w:fill="92D050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al"/>
    <w:rsid w:val="009D637F"/>
    <w:pPr>
      <w:shd w:val="clear" w:color="000000" w:fill="76933C"/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al"/>
    <w:rsid w:val="009D637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al"/>
    <w:rsid w:val="009D637F"/>
    <w:pPr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al"/>
    <w:rsid w:val="009D637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al"/>
    <w:rsid w:val="009D637F"/>
    <w:pPr>
      <w:pBdr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al"/>
    <w:rsid w:val="009D637F"/>
    <w:pPr>
      <w:pBdr>
        <w:bottom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al"/>
    <w:rsid w:val="009D637F"/>
    <w:pPr>
      <w:pBdr>
        <w:bottom w:val="single" w:sz="4" w:space="0" w:color="auto"/>
      </w:pBdr>
      <w:shd w:val="clear" w:color="000000" w:fill="76933C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al"/>
    <w:rsid w:val="009D63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al"/>
    <w:rsid w:val="009D637F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al"/>
    <w:rsid w:val="009D637F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al"/>
    <w:rsid w:val="009D637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al"/>
    <w:rsid w:val="009D637F"/>
    <w:pPr>
      <w:pBdr>
        <w:top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al"/>
    <w:rsid w:val="009D6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al"/>
    <w:rsid w:val="009D637F"/>
    <w:pPr>
      <w:pBdr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al"/>
    <w:rsid w:val="009D637F"/>
    <w:pPr>
      <w:pBdr>
        <w:bottom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al"/>
    <w:rsid w:val="009D637F"/>
    <w:pPr>
      <w:pBdr>
        <w:bottom w:val="single" w:sz="4" w:space="0" w:color="auto"/>
      </w:pBdr>
      <w:shd w:val="clear" w:color="000000" w:fill="8DB4E2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al"/>
    <w:rsid w:val="009D63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al"/>
    <w:rsid w:val="009D637F"/>
    <w:pPr>
      <w:pBdr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al"/>
    <w:rsid w:val="009D637F"/>
    <w:pPr>
      <w:shd w:val="clear" w:color="000000" w:fill="996633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"/>
    <w:rsid w:val="009D637F"/>
    <w:pPr>
      <w:pBdr>
        <w:left w:val="single" w:sz="4" w:space="0" w:color="auto"/>
      </w:pBd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"/>
    <w:rsid w:val="009D637F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al"/>
    <w:rsid w:val="009D637F"/>
    <w:pPr>
      <w:pBdr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al"/>
    <w:rsid w:val="009D637F"/>
    <w:pPr>
      <w:shd w:val="clear" w:color="000000" w:fill="BFBFBF"/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4B527E"/>
    <w:pPr>
      <w:spacing w:after="100"/>
      <w:ind w:left="720"/>
    </w:pPr>
  </w:style>
  <w:style w:type="character" w:styleId="Refdecomentario">
    <w:name w:val="annotation reference"/>
    <w:basedOn w:val="Fuentedeprrafopredeter"/>
    <w:uiPriority w:val="99"/>
    <w:semiHidden/>
    <w:unhideWhenUsed/>
    <w:rsid w:val="00996A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96A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96AD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96A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96AD1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912C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912C3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912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8855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549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6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88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20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63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25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0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6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D7CD-74B0-491B-AB7E-A1C80CFA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Generica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Neiker</dc:creator>
  <cp:lastModifiedBy>Ainara Artetxe</cp:lastModifiedBy>
  <cp:revision>10</cp:revision>
  <cp:lastPrinted>2016-06-27T15:44:00Z</cp:lastPrinted>
  <dcterms:created xsi:type="dcterms:W3CDTF">2016-09-06T13:03:00Z</dcterms:created>
  <dcterms:modified xsi:type="dcterms:W3CDTF">2016-12-23T08:25:00Z</dcterms:modified>
</cp:coreProperties>
</file>